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F8FD7" w14:textId="0EAC1379" w:rsidR="007F64AA" w:rsidRDefault="007F64AA" w:rsidP="007166CE">
      <w:pPr>
        <w:pStyle w:val="berschrift1"/>
      </w:pPr>
      <w:r>
        <w:rPr>
          <w:noProof/>
        </w:rPr>
        <w:drawing>
          <wp:inline distT="0" distB="0" distL="0" distR="0" wp14:anchorId="7A73D442" wp14:editId="6A5C080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BE4590F" w14:textId="5CF5B362" w:rsidR="007166CE" w:rsidRDefault="007166CE" w:rsidP="007166CE">
      <w:pPr>
        <w:pStyle w:val="berschrift1"/>
      </w:pPr>
      <w:r>
        <w:br w:type="page"/>
      </w:r>
      <w:r>
        <w:lastRenderedPageBreak/>
        <w:t>Vorwort</w:t>
      </w:r>
    </w:p>
    <w:p w14:paraId="7239539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C498C99" w14:textId="77777777" w:rsidR="007E1779" w:rsidRDefault="008D7463" w:rsidP="007166CE">
      <w:r>
        <w:t xml:space="preserve">Dieses Jahr hat uns allen eine Menge abverlangt – doch Gott hat uns hindurchgetragen. </w:t>
      </w:r>
    </w:p>
    <w:p w14:paraId="4CA3860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85A6A9A" w14:textId="77777777" w:rsidR="007E1779" w:rsidRDefault="007E1779" w:rsidP="007166CE">
      <w:r>
        <w:t>Vielleicht hat aber auch der eine oder die andere Lust, mitzumachen und neue Bücher zu erstellen – sprecht mich einfach an.</w:t>
      </w:r>
    </w:p>
    <w:p w14:paraId="7FB87387" w14:textId="77777777" w:rsidR="007166CE" w:rsidRDefault="007166CE" w:rsidP="007166CE">
      <w:r>
        <w:t>Euch allen wünsche ich Gottes reichen Segen und dass Ihr für Euch interessante Texte hier findet. Für Anregungen bin ich immer dankbar.</w:t>
      </w:r>
    </w:p>
    <w:p w14:paraId="6234FD39" w14:textId="77777777" w:rsidR="007166CE" w:rsidRDefault="007166CE" w:rsidP="007166CE">
      <w:r>
        <w:t>Gruß &amp; Segen,</w:t>
      </w:r>
    </w:p>
    <w:p w14:paraId="25E3653A" w14:textId="77777777" w:rsidR="007166CE" w:rsidRDefault="007166CE" w:rsidP="007166CE">
      <w:r>
        <w:t>Andreas</w:t>
      </w:r>
    </w:p>
    <w:p w14:paraId="1FAF1CA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975001E" w14:textId="7D09ED98" w:rsidR="008B5841" w:rsidRPr="008B5841" w:rsidRDefault="008B5841" w:rsidP="008B5841">
      <w:pPr>
        <w:pStyle w:val="berschrift1"/>
      </w:pPr>
      <w:r w:rsidRPr="008B5841">
        <w:t xml:space="preserve">Odenbach, Johann - Ain </w:t>
      </w:r>
      <w:proofErr w:type="spellStart"/>
      <w:r w:rsidRPr="008B5841">
        <w:t>Sendbrieff</w:t>
      </w:r>
      <w:proofErr w:type="spellEnd"/>
      <w:r w:rsidRPr="008B5841">
        <w:t xml:space="preserve"> und Ratschlag / an verordnete Richter</w:t>
      </w:r>
      <w:r w:rsidRPr="008B5841">
        <w:rPr>
          <w:rStyle w:val="Fett"/>
          <w:b/>
          <w:bCs/>
        </w:rPr>
        <w:t xml:space="preserve">…über die armen </w:t>
      </w:r>
      <w:proofErr w:type="spellStart"/>
      <w:r w:rsidRPr="008B5841">
        <w:rPr>
          <w:rStyle w:val="Fett"/>
          <w:b/>
          <w:bCs/>
        </w:rPr>
        <w:t>gefangnen</w:t>
      </w:r>
      <w:proofErr w:type="spellEnd"/>
      <w:r w:rsidRPr="008B5841">
        <w:rPr>
          <w:rStyle w:val="Fett"/>
          <w:b/>
          <w:bCs/>
        </w:rPr>
        <w:t xml:space="preserve"> zu </w:t>
      </w:r>
      <w:proofErr w:type="spellStart"/>
      <w:r w:rsidRPr="008B5841">
        <w:rPr>
          <w:rStyle w:val="Fett"/>
          <w:b/>
          <w:bCs/>
        </w:rPr>
        <w:t>Altzey</w:t>
      </w:r>
      <w:proofErr w:type="spellEnd"/>
      <w:r w:rsidRPr="008B5841">
        <w:rPr>
          <w:rStyle w:val="Fett"/>
          <w:b/>
          <w:bCs/>
        </w:rPr>
        <w:t xml:space="preserve"> / so man nennet </w:t>
      </w:r>
      <w:proofErr w:type="spellStart"/>
      <w:r w:rsidRPr="008B5841">
        <w:rPr>
          <w:rStyle w:val="Fett"/>
          <w:b/>
          <w:bCs/>
        </w:rPr>
        <w:t>Widerteuffer</w:t>
      </w:r>
      <w:proofErr w:type="spellEnd"/>
      <w:r w:rsidRPr="008B5841">
        <w:rPr>
          <w:rStyle w:val="Fett"/>
          <w:b/>
          <w:bCs/>
        </w:rPr>
        <w:t>.</w:t>
      </w:r>
      <w:r w:rsidRPr="008B5841">
        <w:t xml:space="preserve"> </w:t>
      </w:r>
    </w:p>
    <w:p w14:paraId="289261A8" w14:textId="77777777" w:rsidR="008B5841" w:rsidRDefault="008B5841" w:rsidP="008B5841">
      <w:pPr>
        <w:pStyle w:val="StandardWeb"/>
      </w:pPr>
      <w:r>
        <w:t xml:space="preserve">Durch Johann Odenbach / </w:t>
      </w:r>
      <w:proofErr w:type="spellStart"/>
      <w:r>
        <w:t>Predicanten</w:t>
      </w:r>
      <w:proofErr w:type="spellEnd"/>
      <w:r>
        <w:t xml:space="preserve"> zu </w:t>
      </w:r>
      <w:proofErr w:type="spellStart"/>
      <w:r>
        <w:t>Moscheln</w:t>
      </w:r>
      <w:proofErr w:type="spellEnd"/>
      <w:r>
        <w:t xml:space="preserve"> </w:t>
      </w:r>
      <w:proofErr w:type="spellStart"/>
      <w:r>
        <w:t>under</w:t>
      </w:r>
      <w:proofErr w:type="spellEnd"/>
      <w:r>
        <w:t xml:space="preserve"> </w:t>
      </w:r>
      <w:proofErr w:type="spellStart"/>
      <w:r>
        <w:t>Landsbergk</w:t>
      </w:r>
      <w:proofErr w:type="spellEnd"/>
      <w:r>
        <w:t xml:space="preserve">. </w:t>
      </w:r>
    </w:p>
    <w:p w14:paraId="12B92CF2" w14:textId="77777777" w:rsidR="008B5841" w:rsidRDefault="008B5841" w:rsidP="008B5841">
      <w:pPr>
        <w:pStyle w:val="StandardWeb"/>
      </w:pPr>
      <w:proofErr w:type="spellStart"/>
      <w:r>
        <w:t>M.D</w:t>
      </w:r>
      <w:proofErr w:type="spellEnd"/>
      <w:r>
        <w:t xml:space="preserve">. xxviii. </w:t>
      </w:r>
    </w:p>
    <w:p w14:paraId="64FDFB41" w14:textId="77777777" w:rsidR="008B5841" w:rsidRDefault="008B5841" w:rsidP="008B5841">
      <w:pPr>
        <w:pStyle w:val="StandardWeb"/>
      </w:pPr>
      <w:r>
        <w:t xml:space="preserve">Johannes Odenbach / </w:t>
      </w:r>
      <w:proofErr w:type="spellStart"/>
      <w:r>
        <w:t>Predicant</w:t>
      </w:r>
      <w:proofErr w:type="spellEnd"/>
      <w:r>
        <w:t xml:space="preserve"> zu </w:t>
      </w:r>
      <w:proofErr w:type="spellStart"/>
      <w:r>
        <w:t>Moscheln</w:t>
      </w:r>
      <w:proofErr w:type="spellEnd"/>
      <w:r>
        <w:t xml:space="preserve"> / </w:t>
      </w:r>
      <w:proofErr w:type="spellStart"/>
      <w:r>
        <w:t>under</w:t>
      </w:r>
      <w:proofErr w:type="spellEnd"/>
      <w:r>
        <w:t xml:space="preserve"> </w:t>
      </w:r>
      <w:proofErr w:type="spellStart"/>
      <w:r>
        <w:t>Landsburgk</w:t>
      </w:r>
      <w:proofErr w:type="spellEnd"/>
      <w:r>
        <w:t xml:space="preserve"> / </w:t>
      </w:r>
      <w:proofErr w:type="spellStart"/>
      <w:r>
        <w:t>euwer</w:t>
      </w:r>
      <w:proofErr w:type="spellEnd"/>
      <w:r>
        <w:t xml:space="preserve"> </w:t>
      </w:r>
      <w:proofErr w:type="spellStart"/>
      <w:r>
        <w:t>getreuwer</w:t>
      </w:r>
      <w:proofErr w:type="spellEnd"/>
      <w:r>
        <w:t xml:space="preserve"> und guter freund. </w:t>
      </w:r>
    </w:p>
    <w:p w14:paraId="7E9CE76B" w14:textId="77777777" w:rsidR="008B5841" w:rsidRDefault="008B5841" w:rsidP="008B5841">
      <w:pPr>
        <w:pStyle w:val="StandardWeb"/>
      </w:pPr>
      <w:proofErr w:type="spellStart"/>
      <w:r>
        <w:t>Ersamen</w:t>
      </w:r>
      <w:proofErr w:type="spellEnd"/>
      <w:r>
        <w:t xml:space="preserve"> / günstigen lieben freund und </w:t>
      </w:r>
      <w:proofErr w:type="spellStart"/>
      <w:r>
        <w:t>bruder</w:t>
      </w:r>
      <w:proofErr w:type="spellEnd"/>
      <w:r>
        <w:t xml:space="preserve"> im Herren / Ich schick und </w:t>
      </w:r>
      <w:proofErr w:type="spellStart"/>
      <w:r>
        <w:t>schenck</w:t>
      </w:r>
      <w:proofErr w:type="spellEnd"/>
      <w:r>
        <w:t xml:space="preserve"> euch </w:t>
      </w:r>
      <w:proofErr w:type="spellStart"/>
      <w:r>
        <w:t>alhie</w:t>
      </w:r>
      <w:proofErr w:type="spellEnd"/>
      <w:r>
        <w:t xml:space="preserve"> meinen </w:t>
      </w:r>
      <w:proofErr w:type="spellStart"/>
      <w:r>
        <w:t>rath</w:t>
      </w:r>
      <w:proofErr w:type="spellEnd"/>
      <w:r>
        <w:t xml:space="preserve"> in </w:t>
      </w:r>
      <w:proofErr w:type="spellStart"/>
      <w:r>
        <w:t>schrifften</w:t>
      </w:r>
      <w:proofErr w:type="spellEnd"/>
      <w:r>
        <w:t xml:space="preserve"> / </w:t>
      </w:r>
      <w:proofErr w:type="spellStart"/>
      <w:r>
        <w:t>auß</w:t>
      </w:r>
      <w:proofErr w:type="spellEnd"/>
      <w:r>
        <w:t xml:space="preserve"> </w:t>
      </w:r>
      <w:proofErr w:type="spellStart"/>
      <w:r>
        <w:t>warer</w:t>
      </w:r>
      <w:proofErr w:type="spellEnd"/>
      <w:r>
        <w:t xml:space="preserve"> / recht / brüderlicher und christlicher lieb von meines </w:t>
      </w:r>
      <w:proofErr w:type="spellStart"/>
      <w:r>
        <w:t>Ampts</w:t>
      </w:r>
      <w:proofErr w:type="spellEnd"/>
      <w:r>
        <w:t xml:space="preserve"> wegen / der </w:t>
      </w:r>
      <w:proofErr w:type="spellStart"/>
      <w:r>
        <w:t>götlichen</w:t>
      </w:r>
      <w:proofErr w:type="spellEnd"/>
      <w:r>
        <w:t xml:space="preserve"> </w:t>
      </w:r>
      <w:proofErr w:type="spellStart"/>
      <w:r>
        <w:t>warheit</w:t>
      </w:r>
      <w:proofErr w:type="spellEnd"/>
      <w:r>
        <w:t xml:space="preserve"> zu </w:t>
      </w:r>
      <w:proofErr w:type="spellStart"/>
      <w:r>
        <w:t>eren</w:t>
      </w:r>
      <w:proofErr w:type="spellEnd"/>
      <w:r>
        <w:t xml:space="preserve"> / und </w:t>
      </w:r>
      <w:proofErr w:type="spellStart"/>
      <w:r>
        <w:t>undertruckung</w:t>
      </w:r>
      <w:proofErr w:type="spellEnd"/>
      <w:r>
        <w:t xml:space="preserve"> </w:t>
      </w:r>
      <w:proofErr w:type="spellStart"/>
      <w:r>
        <w:t>teuffelischer</w:t>
      </w:r>
      <w:proofErr w:type="spellEnd"/>
      <w:r>
        <w:t xml:space="preserve"> lügen / Bitt wollen keiner andern </w:t>
      </w:r>
      <w:proofErr w:type="spellStart"/>
      <w:r>
        <w:t>meynung</w:t>
      </w:r>
      <w:proofErr w:type="spellEnd"/>
      <w:r>
        <w:t xml:space="preserve"> </w:t>
      </w:r>
      <w:proofErr w:type="spellStart"/>
      <w:r>
        <w:t>annemmen</w:t>
      </w:r>
      <w:proofErr w:type="spellEnd"/>
      <w:r>
        <w:t xml:space="preserve"> oder </w:t>
      </w:r>
      <w:proofErr w:type="spellStart"/>
      <w:r>
        <w:t>versteen</w:t>
      </w:r>
      <w:proofErr w:type="spellEnd"/>
      <w:r>
        <w:t xml:space="preserve"> / dann er von mir gemacht ist / und einen </w:t>
      </w:r>
      <w:proofErr w:type="spellStart"/>
      <w:r>
        <w:t>euwerer</w:t>
      </w:r>
      <w:proofErr w:type="spellEnd"/>
      <w:r>
        <w:t xml:space="preserve"> </w:t>
      </w:r>
      <w:proofErr w:type="spellStart"/>
      <w:r>
        <w:t>schreiber</w:t>
      </w:r>
      <w:proofErr w:type="spellEnd"/>
      <w:r>
        <w:t xml:space="preserve"> / fleissig / </w:t>
      </w:r>
      <w:proofErr w:type="spellStart"/>
      <w:r>
        <w:t>verstendtlich</w:t>
      </w:r>
      <w:proofErr w:type="spellEnd"/>
      <w:r>
        <w:t xml:space="preserve"> und </w:t>
      </w:r>
      <w:proofErr w:type="spellStart"/>
      <w:r>
        <w:t>teuschlich</w:t>
      </w:r>
      <w:proofErr w:type="spellEnd"/>
      <w:r>
        <w:t xml:space="preserve"> vor euch urteil </w:t>
      </w:r>
      <w:proofErr w:type="spellStart"/>
      <w:r>
        <w:t>sprechrn</w:t>
      </w:r>
      <w:proofErr w:type="spellEnd"/>
      <w:r>
        <w:t xml:space="preserve"> allen / lesen lassen / welches ich euch </w:t>
      </w:r>
      <w:proofErr w:type="spellStart"/>
      <w:r>
        <w:t>solliches</w:t>
      </w:r>
      <w:proofErr w:type="spellEnd"/>
      <w:r>
        <w:t xml:space="preserve"> </w:t>
      </w:r>
      <w:proofErr w:type="spellStart"/>
      <w:r>
        <w:t>zethun</w:t>
      </w:r>
      <w:proofErr w:type="spellEnd"/>
      <w:r>
        <w:t xml:space="preserve"> bitt / durch alles / was ein fromm / </w:t>
      </w:r>
      <w:proofErr w:type="spellStart"/>
      <w:r>
        <w:t>getrew</w:t>
      </w:r>
      <w:proofErr w:type="spellEnd"/>
      <w:r>
        <w:t xml:space="preserve"> </w:t>
      </w:r>
      <w:proofErr w:type="spellStart"/>
      <w:r>
        <w:t>hertz</w:t>
      </w:r>
      <w:proofErr w:type="spellEnd"/>
      <w:r>
        <w:t xml:space="preserve"> bewegen </w:t>
      </w:r>
      <w:proofErr w:type="spellStart"/>
      <w:r>
        <w:t>sol</w:t>
      </w:r>
      <w:proofErr w:type="spellEnd"/>
      <w:r>
        <w:t xml:space="preserve"> / damit </w:t>
      </w:r>
      <w:proofErr w:type="spellStart"/>
      <w:r>
        <w:t>ir</w:t>
      </w:r>
      <w:proofErr w:type="spellEnd"/>
      <w:r>
        <w:t xml:space="preserve"> Leyen in unsers Glaubens </w:t>
      </w:r>
      <w:proofErr w:type="spellStart"/>
      <w:r>
        <w:t>sachen</w:t>
      </w:r>
      <w:proofErr w:type="spellEnd"/>
      <w:r>
        <w:t xml:space="preserve"> / mit guter </w:t>
      </w:r>
      <w:proofErr w:type="spellStart"/>
      <w:r>
        <w:t>conscientz</w:t>
      </w:r>
      <w:proofErr w:type="spellEnd"/>
      <w:r>
        <w:t xml:space="preserve"> und </w:t>
      </w:r>
      <w:proofErr w:type="spellStart"/>
      <w:r>
        <w:t>eren</w:t>
      </w:r>
      <w:proofErr w:type="spellEnd"/>
      <w:r>
        <w:t xml:space="preserve"> gegen Gott und der </w:t>
      </w:r>
      <w:proofErr w:type="spellStart"/>
      <w:r>
        <w:t>welt</w:t>
      </w:r>
      <w:proofErr w:type="spellEnd"/>
      <w:r>
        <w:t xml:space="preserve"> </w:t>
      </w:r>
      <w:proofErr w:type="spellStart"/>
      <w:r>
        <w:t>handlen</w:t>
      </w:r>
      <w:proofErr w:type="spellEnd"/>
      <w:r>
        <w:t xml:space="preserve"> / </w:t>
      </w:r>
      <w:proofErr w:type="spellStart"/>
      <w:r>
        <w:t>niemandts</w:t>
      </w:r>
      <w:proofErr w:type="spellEnd"/>
      <w:r>
        <w:t xml:space="preserve"> unrecht thun / und vor dem allerhöchsten Herren im </w:t>
      </w:r>
      <w:proofErr w:type="spellStart"/>
      <w:r>
        <w:t>Hymmel</w:t>
      </w:r>
      <w:proofErr w:type="spellEnd"/>
      <w:r>
        <w:t xml:space="preserve"> / auch geringsten Menschen </w:t>
      </w:r>
      <w:proofErr w:type="spellStart"/>
      <w:r>
        <w:t>auff</w:t>
      </w:r>
      <w:proofErr w:type="spellEnd"/>
      <w:r>
        <w:t xml:space="preserve"> erden / wie Christlich Richter stehn mögen / Darzu </w:t>
      </w:r>
      <w:proofErr w:type="spellStart"/>
      <w:r>
        <w:t>wüntsch</w:t>
      </w:r>
      <w:proofErr w:type="spellEnd"/>
      <w:r>
        <w:t xml:space="preserve"> ich euch </w:t>
      </w:r>
      <w:proofErr w:type="spellStart"/>
      <w:r>
        <w:t>gnad</w:t>
      </w:r>
      <w:proofErr w:type="spellEnd"/>
      <w:r>
        <w:t xml:space="preserve"> </w:t>
      </w:r>
      <w:proofErr w:type="spellStart"/>
      <w:r>
        <w:t>unnd</w:t>
      </w:r>
      <w:proofErr w:type="spellEnd"/>
      <w:r>
        <w:t xml:space="preserve"> </w:t>
      </w:r>
      <w:proofErr w:type="spellStart"/>
      <w:r>
        <w:t>bystandt</w:t>
      </w:r>
      <w:proofErr w:type="spellEnd"/>
      <w:r>
        <w:t xml:space="preserve"> Gottes / und </w:t>
      </w:r>
      <w:proofErr w:type="spellStart"/>
      <w:r>
        <w:t>erkantnüß</w:t>
      </w:r>
      <w:proofErr w:type="spellEnd"/>
      <w:r>
        <w:t xml:space="preserve"> Christi: </w:t>
      </w:r>
    </w:p>
    <w:p w14:paraId="6466E8E8" w14:textId="77777777" w:rsidR="008B5841" w:rsidRDefault="008B5841" w:rsidP="008B5841">
      <w:pPr>
        <w:pStyle w:val="StandardWeb"/>
      </w:pPr>
      <w:r>
        <w:t xml:space="preserve">Gnad und </w:t>
      </w:r>
      <w:proofErr w:type="spellStart"/>
      <w:r>
        <w:t>frid</w:t>
      </w:r>
      <w:proofErr w:type="spellEnd"/>
      <w:r>
        <w:t xml:space="preserve"> von </w:t>
      </w:r>
      <w:proofErr w:type="spellStart"/>
      <w:r>
        <w:t>Got</w:t>
      </w:r>
      <w:proofErr w:type="spellEnd"/>
      <w:r>
        <w:t xml:space="preserve"> dem </w:t>
      </w:r>
      <w:proofErr w:type="spellStart"/>
      <w:r>
        <w:t>vatter</w:t>
      </w:r>
      <w:proofErr w:type="spellEnd"/>
      <w:r>
        <w:t xml:space="preserve"> und unserm </w:t>
      </w:r>
      <w:proofErr w:type="spellStart"/>
      <w:r>
        <w:t>herren</w:t>
      </w:r>
      <w:proofErr w:type="spellEnd"/>
      <w:r>
        <w:t xml:space="preserve"> Jesu </w:t>
      </w:r>
      <w:proofErr w:type="spellStart"/>
      <w:r>
        <w:t>Chriso</w:t>
      </w:r>
      <w:proofErr w:type="spellEnd"/>
      <w:r>
        <w:t xml:space="preserve">: Lieben freund / es </w:t>
      </w:r>
      <w:proofErr w:type="spellStart"/>
      <w:r>
        <w:t>stat</w:t>
      </w:r>
      <w:proofErr w:type="spellEnd"/>
      <w:r>
        <w:t xml:space="preserve"> </w:t>
      </w:r>
      <w:proofErr w:type="spellStart"/>
      <w:r>
        <w:t>geschriben</w:t>
      </w:r>
      <w:proofErr w:type="spellEnd"/>
      <w:r>
        <w:t xml:space="preserve"> Deut. am ersten. Als </w:t>
      </w:r>
      <w:proofErr w:type="spellStart"/>
      <w:r>
        <w:t>moses</w:t>
      </w:r>
      <w:proofErr w:type="spellEnd"/>
      <w:r>
        <w:t xml:space="preserve"> sahe </w:t>
      </w:r>
      <w:proofErr w:type="spellStart"/>
      <w:r>
        <w:t>dz</w:t>
      </w:r>
      <w:proofErr w:type="spellEnd"/>
      <w:r>
        <w:t xml:space="preserve"> </w:t>
      </w:r>
      <w:proofErr w:type="spellStart"/>
      <w:r>
        <w:t>Jsraelisch</w:t>
      </w:r>
      <w:proofErr w:type="spellEnd"/>
      <w:r>
        <w:t xml:space="preserve"> </w:t>
      </w:r>
      <w:proofErr w:type="spellStart"/>
      <w:r>
        <w:t>volck</w:t>
      </w:r>
      <w:proofErr w:type="spellEnd"/>
      <w:r>
        <w:t xml:space="preserve"> sich </w:t>
      </w:r>
      <w:proofErr w:type="spellStart"/>
      <w:r>
        <w:t>meren</w:t>
      </w:r>
      <w:proofErr w:type="spellEnd"/>
      <w:r>
        <w:t xml:space="preserve"> wie die meng der </w:t>
      </w:r>
      <w:proofErr w:type="spellStart"/>
      <w:r>
        <w:t>stern</w:t>
      </w:r>
      <w:proofErr w:type="spellEnd"/>
      <w:r>
        <w:t xml:space="preserve"> am </w:t>
      </w:r>
      <w:proofErr w:type="spellStart"/>
      <w:r>
        <w:t>hymmel</w:t>
      </w:r>
      <w:proofErr w:type="spellEnd"/>
      <w:r>
        <w:t xml:space="preserve"> / Nam er weise </w:t>
      </w:r>
      <w:proofErr w:type="spellStart"/>
      <w:r>
        <w:t>bekant</w:t>
      </w:r>
      <w:proofErr w:type="spellEnd"/>
      <w:r>
        <w:t xml:space="preserve"> </w:t>
      </w:r>
      <w:proofErr w:type="spellStart"/>
      <w:r>
        <w:t>männer</w:t>
      </w:r>
      <w:proofErr w:type="spellEnd"/>
      <w:r>
        <w:t xml:space="preserve"> und </w:t>
      </w:r>
      <w:proofErr w:type="spellStart"/>
      <w:r>
        <w:t>satzt</w:t>
      </w:r>
      <w:proofErr w:type="spellEnd"/>
      <w:r>
        <w:t xml:space="preserve"> sie über das </w:t>
      </w:r>
      <w:proofErr w:type="spellStart"/>
      <w:r>
        <w:t>volck</w:t>
      </w:r>
      <w:proofErr w:type="spellEnd"/>
      <w:r>
        <w:t xml:space="preserve"> Israel / und </w:t>
      </w:r>
      <w:proofErr w:type="spellStart"/>
      <w:r>
        <w:t>gebott</w:t>
      </w:r>
      <w:proofErr w:type="spellEnd"/>
      <w:r>
        <w:t xml:space="preserve"> den Richtern zur selben zeit sprechend. Verhören </w:t>
      </w:r>
      <w:proofErr w:type="spellStart"/>
      <w:r>
        <w:t>euwer</w:t>
      </w:r>
      <w:proofErr w:type="spellEnd"/>
      <w:r>
        <w:t xml:space="preserve"> </w:t>
      </w:r>
      <w:proofErr w:type="spellStart"/>
      <w:r>
        <w:t>brüder</w:t>
      </w:r>
      <w:proofErr w:type="spellEnd"/>
      <w:r>
        <w:t xml:space="preserve"> / und richtet recht </w:t>
      </w:r>
      <w:proofErr w:type="spellStart"/>
      <w:r>
        <w:t>gericht</w:t>
      </w:r>
      <w:proofErr w:type="spellEnd"/>
      <w:r>
        <w:t xml:space="preserve"> zwischen </w:t>
      </w:r>
      <w:proofErr w:type="spellStart"/>
      <w:r>
        <w:t>yederman</w:t>
      </w:r>
      <w:proofErr w:type="spellEnd"/>
      <w:r>
        <w:t xml:space="preserve"> / Kein </w:t>
      </w:r>
      <w:proofErr w:type="spellStart"/>
      <w:r>
        <w:t>person</w:t>
      </w:r>
      <w:proofErr w:type="spellEnd"/>
      <w:r>
        <w:t xml:space="preserve"> </w:t>
      </w:r>
      <w:proofErr w:type="spellStart"/>
      <w:r>
        <w:t>solt</w:t>
      </w:r>
      <w:proofErr w:type="spellEnd"/>
      <w:r>
        <w:t xml:space="preserve"> </w:t>
      </w:r>
      <w:proofErr w:type="spellStart"/>
      <w:r>
        <w:t>ir</w:t>
      </w:r>
      <w:proofErr w:type="spellEnd"/>
      <w:r>
        <w:t xml:space="preserve"> im </w:t>
      </w:r>
      <w:proofErr w:type="spellStart"/>
      <w:r>
        <w:t>gericht</w:t>
      </w:r>
      <w:proofErr w:type="spellEnd"/>
      <w:r>
        <w:t xml:space="preserve"> kennen / sonder </w:t>
      </w:r>
      <w:proofErr w:type="spellStart"/>
      <w:r>
        <w:t>solt</w:t>
      </w:r>
      <w:proofErr w:type="spellEnd"/>
      <w:r>
        <w:t xml:space="preserve"> den </w:t>
      </w:r>
      <w:proofErr w:type="spellStart"/>
      <w:r>
        <w:t>kelinen</w:t>
      </w:r>
      <w:proofErr w:type="spellEnd"/>
      <w:r>
        <w:t xml:space="preserve"> hören wie den grossen / und vor </w:t>
      </w:r>
      <w:proofErr w:type="spellStart"/>
      <w:r>
        <w:t>niemandts</w:t>
      </w:r>
      <w:proofErr w:type="spellEnd"/>
      <w:r>
        <w:t xml:space="preserve"> </w:t>
      </w:r>
      <w:proofErr w:type="spellStart"/>
      <w:r>
        <w:t>person</w:t>
      </w:r>
      <w:proofErr w:type="spellEnd"/>
      <w:r>
        <w:t xml:space="preserve"> euch </w:t>
      </w:r>
      <w:proofErr w:type="spellStart"/>
      <w:r>
        <w:t>scheuwen</w:t>
      </w:r>
      <w:proofErr w:type="spellEnd"/>
      <w:r>
        <w:t xml:space="preserve"> / dann das </w:t>
      </w:r>
      <w:proofErr w:type="spellStart"/>
      <w:r>
        <w:t>gericht</w:t>
      </w:r>
      <w:proofErr w:type="spellEnd"/>
      <w:r>
        <w:t xml:space="preserve"> ist Gottes. Wirt aber euch ein </w:t>
      </w:r>
      <w:proofErr w:type="spellStart"/>
      <w:r>
        <w:t>sach</w:t>
      </w:r>
      <w:proofErr w:type="spellEnd"/>
      <w:r>
        <w:t xml:space="preserve"> zu hart sein / die lassen an mich gelangen </w:t>
      </w:r>
      <w:proofErr w:type="spellStart"/>
      <w:r>
        <w:t>dz</w:t>
      </w:r>
      <w:proofErr w:type="spellEnd"/>
      <w:r>
        <w:t xml:space="preserve"> ich sie hör. Und darnach am xvii. </w:t>
      </w:r>
      <w:proofErr w:type="spellStart"/>
      <w:r>
        <w:t>capitel</w:t>
      </w:r>
      <w:proofErr w:type="spellEnd"/>
      <w:r>
        <w:t xml:space="preserve">. </w:t>
      </w:r>
      <w:proofErr w:type="spellStart"/>
      <w:r>
        <w:t>Richer</w:t>
      </w:r>
      <w:proofErr w:type="spellEnd"/>
      <w:r>
        <w:t xml:space="preserve"> und </w:t>
      </w:r>
      <w:proofErr w:type="spellStart"/>
      <w:r>
        <w:t>Amptleut</w:t>
      </w:r>
      <w:proofErr w:type="spellEnd"/>
      <w:r>
        <w:t xml:space="preserve"> </w:t>
      </w:r>
      <w:proofErr w:type="spellStart"/>
      <w:r>
        <w:t>solt</w:t>
      </w:r>
      <w:proofErr w:type="spellEnd"/>
      <w:r>
        <w:t xml:space="preserve"> du setzen / in allen deinen </w:t>
      </w:r>
      <w:proofErr w:type="spellStart"/>
      <w:r>
        <w:t>pforten</w:t>
      </w:r>
      <w:proofErr w:type="spellEnd"/>
      <w:r>
        <w:t xml:space="preserve"> </w:t>
      </w:r>
      <w:proofErr w:type="spellStart"/>
      <w:r>
        <w:t>dz</w:t>
      </w:r>
      <w:proofErr w:type="spellEnd"/>
      <w:r>
        <w:t xml:space="preserve"> sie das </w:t>
      </w:r>
      <w:proofErr w:type="spellStart"/>
      <w:r>
        <w:t>volck</w:t>
      </w:r>
      <w:proofErr w:type="spellEnd"/>
      <w:r>
        <w:t xml:space="preserve"> richten mit rechtem </w:t>
      </w:r>
      <w:proofErr w:type="spellStart"/>
      <w:r>
        <w:t>gerichte</w:t>
      </w:r>
      <w:proofErr w:type="spellEnd"/>
      <w:r>
        <w:t xml:space="preserve">. </w:t>
      </w:r>
      <w:proofErr w:type="spellStart"/>
      <w:r>
        <w:t>Dise</w:t>
      </w:r>
      <w:proofErr w:type="spellEnd"/>
      <w:r>
        <w:t xml:space="preserve"> </w:t>
      </w:r>
      <w:proofErr w:type="spellStart"/>
      <w:r>
        <w:t>götliche</w:t>
      </w:r>
      <w:proofErr w:type="spellEnd"/>
      <w:r>
        <w:t xml:space="preserve"> </w:t>
      </w:r>
      <w:proofErr w:type="spellStart"/>
      <w:r>
        <w:t>wort</w:t>
      </w:r>
      <w:proofErr w:type="spellEnd"/>
      <w:r>
        <w:t xml:space="preserve"> solle </w:t>
      </w:r>
      <w:proofErr w:type="spellStart"/>
      <w:r>
        <w:t>ir</w:t>
      </w:r>
      <w:proofErr w:type="spellEnd"/>
      <w:r>
        <w:t xml:space="preserve"> mein liebe freund eben keins </w:t>
      </w:r>
      <w:proofErr w:type="spellStart"/>
      <w:r>
        <w:t>webs</w:t>
      </w:r>
      <w:proofErr w:type="spellEnd"/>
      <w:r>
        <w:t xml:space="preserve"> überhupfen / Ja </w:t>
      </w:r>
      <w:proofErr w:type="spellStart"/>
      <w:r>
        <w:t>ir</w:t>
      </w:r>
      <w:proofErr w:type="spellEnd"/>
      <w:r>
        <w:t xml:space="preserve"> solle zu </w:t>
      </w:r>
      <w:proofErr w:type="spellStart"/>
      <w:r>
        <w:t>mitler</w:t>
      </w:r>
      <w:proofErr w:type="spellEnd"/>
      <w:r>
        <w:t xml:space="preserve"> </w:t>
      </w:r>
      <w:proofErr w:type="spellStart"/>
      <w:r>
        <w:t>zeyt</w:t>
      </w:r>
      <w:proofErr w:type="spellEnd"/>
      <w:r>
        <w:t xml:space="preserve"> </w:t>
      </w:r>
      <w:proofErr w:type="spellStart"/>
      <w:r>
        <w:t>diser</w:t>
      </w:r>
      <w:proofErr w:type="spellEnd"/>
      <w:r>
        <w:t xml:space="preserve"> </w:t>
      </w:r>
      <w:proofErr w:type="spellStart"/>
      <w:r>
        <w:t>verhörung</w:t>
      </w:r>
      <w:proofErr w:type="spellEnd"/>
      <w:r>
        <w:t xml:space="preserve"> und </w:t>
      </w:r>
      <w:proofErr w:type="spellStart"/>
      <w:r>
        <w:t>waltung</w:t>
      </w:r>
      <w:proofErr w:type="spellEnd"/>
      <w:r>
        <w:t xml:space="preserve"> </w:t>
      </w:r>
      <w:proofErr w:type="spellStart"/>
      <w:r>
        <w:t>ewers</w:t>
      </w:r>
      <w:proofErr w:type="spellEnd"/>
      <w:r>
        <w:t xml:space="preserve"> </w:t>
      </w:r>
      <w:proofErr w:type="spellStart"/>
      <w:r>
        <w:t>ampts</w:t>
      </w:r>
      <w:proofErr w:type="spellEnd"/>
      <w:r>
        <w:t xml:space="preserve"> / fasten / weinen / zu dem rechten Richter schreien </w:t>
      </w:r>
      <w:proofErr w:type="spellStart"/>
      <w:r>
        <w:t>un</w:t>
      </w:r>
      <w:proofErr w:type="spellEnd"/>
      <w:r>
        <w:t xml:space="preserve"> in </w:t>
      </w:r>
      <w:proofErr w:type="spellStart"/>
      <w:r>
        <w:t>umb</w:t>
      </w:r>
      <w:proofErr w:type="spellEnd"/>
      <w:r>
        <w:t xml:space="preserve"> </w:t>
      </w:r>
      <w:proofErr w:type="spellStart"/>
      <w:r>
        <w:t>syne</w:t>
      </w:r>
      <w:proofErr w:type="spellEnd"/>
      <w:r>
        <w:t xml:space="preserve"> </w:t>
      </w:r>
      <w:proofErr w:type="spellStart"/>
      <w:r>
        <w:t>götliche</w:t>
      </w:r>
      <w:proofErr w:type="spellEnd"/>
      <w:r>
        <w:t xml:space="preserve"> </w:t>
      </w:r>
      <w:proofErr w:type="spellStart"/>
      <w:r>
        <w:t>bystand</w:t>
      </w:r>
      <w:proofErr w:type="spellEnd"/>
      <w:r>
        <w:t xml:space="preserve"> / </w:t>
      </w:r>
      <w:proofErr w:type="spellStart"/>
      <w:r>
        <w:t>weißheit</w:t>
      </w:r>
      <w:proofErr w:type="spellEnd"/>
      <w:r>
        <w:t xml:space="preserve"> und </w:t>
      </w:r>
      <w:proofErr w:type="spellStart"/>
      <w:r>
        <w:t>gnad</w:t>
      </w:r>
      <w:proofErr w:type="spellEnd"/>
      <w:r>
        <w:t xml:space="preserve"> als arm / </w:t>
      </w:r>
      <w:proofErr w:type="spellStart"/>
      <w:r>
        <w:t>unwissen</w:t>
      </w:r>
      <w:proofErr w:type="spellEnd"/>
      <w:r>
        <w:t xml:space="preserve"> und </w:t>
      </w:r>
      <w:proofErr w:type="spellStart"/>
      <w:r>
        <w:t>ungelert</w:t>
      </w:r>
      <w:proofErr w:type="spellEnd"/>
      <w:r>
        <w:t xml:space="preserve"> </w:t>
      </w:r>
      <w:proofErr w:type="spellStart"/>
      <w:r>
        <w:t>leut</w:t>
      </w:r>
      <w:proofErr w:type="spellEnd"/>
      <w:r>
        <w:t xml:space="preserve"> / fleissig und ernstlich bitten. Wenn </w:t>
      </w:r>
      <w:proofErr w:type="spellStart"/>
      <w:r>
        <w:t>dz</w:t>
      </w:r>
      <w:proofErr w:type="spellEnd"/>
      <w:r>
        <w:t xml:space="preserve"> </w:t>
      </w:r>
      <w:proofErr w:type="spellStart"/>
      <w:r>
        <w:t>geschech</w:t>
      </w:r>
      <w:proofErr w:type="spellEnd"/>
      <w:r>
        <w:t xml:space="preserve"> / so würde euch </w:t>
      </w:r>
      <w:proofErr w:type="spellStart"/>
      <w:r>
        <w:t>gott</w:t>
      </w:r>
      <w:proofErr w:type="spellEnd"/>
      <w:r>
        <w:t xml:space="preserve"> die </w:t>
      </w:r>
      <w:proofErr w:type="spellStart"/>
      <w:r>
        <w:t>gnad</w:t>
      </w:r>
      <w:proofErr w:type="spellEnd"/>
      <w:r>
        <w:t xml:space="preserve"> gewißlich geben das </w:t>
      </w:r>
      <w:proofErr w:type="spellStart"/>
      <w:r>
        <w:t>ir</w:t>
      </w:r>
      <w:proofErr w:type="spellEnd"/>
      <w:r>
        <w:t xml:space="preserve"> miteinander in </w:t>
      </w:r>
      <w:proofErr w:type="spellStart"/>
      <w:r>
        <w:t>disem</w:t>
      </w:r>
      <w:proofErr w:type="spellEnd"/>
      <w:r>
        <w:t xml:space="preserve"> </w:t>
      </w:r>
      <w:proofErr w:type="spellStart"/>
      <w:r>
        <w:t>handel</w:t>
      </w:r>
      <w:proofErr w:type="spellEnd"/>
      <w:r>
        <w:t xml:space="preserve"> / als stumme schweigen / </w:t>
      </w:r>
      <w:proofErr w:type="spellStart"/>
      <w:r>
        <w:t>nit</w:t>
      </w:r>
      <w:proofErr w:type="spellEnd"/>
      <w:r>
        <w:t xml:space="preserve"> </w:t>
      </w:r>
      <w:proofErr w:type="spellStart"/>
      <w:r>
        <w:t>urteylten</w:t>
      </w:r>
      <w:proofErr w:type="spellEnd"/>
      <w:r>
        <w:t xml:space="preserve"> / und </w:t>
      </w:r>
      <w:proofErr w:type="spellStart"/>
      <w:r>
        <w:t>euwer</w:t>
      </w:r>
      <w:proofErr w:type="spellEnd"/>
      <w:r>
        <w:t xml:space="preserve"> </w:t>
      </w:r>
      <w:proofErr w:type="spellStart"/>
      <w:r>
        <w:t>hend</w:t>
      </w:r>
      <w:proofErr w:type="spellEnd"/>
      <w:r>
        <w:t xml:space="preserve"> mit unschuldigem </w:t>
      </w:r>
      <w:proofErr w:type="spellStart"/>
      <w:r>
        <w:t>blut</w:t>
      </w:r>
      <w:proofErr w:type="spellEnd"/>
      <w:r>
        <w:t xml:space="preserve"> </w:t>
      </w:r>
      <w:proofErr w:type="spellStart"/>
      <w:r>
        <w:t>nit</w:t>
      </w:r>
      <w:proofErr w:type="spellEnd"/>
      <w:r>
        <w:t xml:space="preserve"> leichtlich beflecken würden / Ob euch schon </w:t>
      </w:r>
      <w:proofErr w:type="spellStart"/>
      <w:r>
        <w:t>K.M</w:t>
      </w:r>
      <w:proofErr w:type="spellEnd"/>
      <w:r>
        <w:t xml:space="preserve">. und alle Fürsten der </w:t>
      </w:r>
      <w:proofErr w:type="spellStart"/>
      <w:r>
        <w:t>welt</w:t>
      </w:r>
      <w:proofErr w:type="spellEnd"/>
      <w:r>
        <w:t xml:space="preserve"> hierin zu </w:t>
      </w:r>
      <w:proofErr w:type="spellStart"/>
      <w:r>
        <w:t>urteylen</w:t>
      </w:r>
      <w:proofErr w:type="spellEnd"/>
      <w:r>
        <w:t xml:space="preserve"> </w:t>
      </w:r>
      <w:proofErr w:type="spellStart"/>
      <w:r>
        <w:t>gebotten</w:t>
      </w:r>
      <w:proofErr w:type="spellEnd"/>
      <w:r>
        <w:t xml:space="preserve"> </w:t>
      </w:r>
      <w:proofErr w:type="spellStart"/>
      <w:r>
        <w:t>hetten</w:t>
      </w:r>
      <w:proofErr w:type="spellEnd"/>
      <w:r>
        <w:t xml:space="preserve">. Ursach: </w:t>
      </w:r>
      <w:proofErr w:type="spellStart"/>
      <w:r>
        <w:t>Ir</w:t>
      </w:r>
      <w:proofErr w:type="spellEnd"/>
      <w:r>
        <w:t xml:space="preserve"> seit der </w:t>
      </w:r>
      <w:proofErr w:type="spellStart"/>
      <w:r>
        <w:t>götlichen</w:t>
      </w:r>
      <w:proofErr w:type="spellEnd"/>
      <w:r>
        <w:t xml:space="preserve"> </w:t>
      </w:r>
      <w:proofErr w:type="spellStart"/>
      <w:r>
        <w:t>schrifft</w:t>
      </w:r>
      <w:proofErr w:type="spellEnd"/>
      <w:r>
        <w:t xml:space="preserve"> </w:t>
      </w:r>
      <w:proofErr w:type="spellStart"/>
      <w:r>
        <w:t>unerfaren</w:t>
      </w:r>
      <w:proofErr w:type="spellEnd"/>
      <w:r>
        <w:t xml:space="preserve">: Habt unsers </w:t>
      </w:r>
      <w:proofErr w:type="spellStart"/>
      <w:r>
        <w:t>glaubens</w:t>
      </w:r>
      <w:proofErr w:type="spellEnd"/>
      <w:r>
        <w:t xml:space="preserve"> </w:t>
      </w:r>
      <w:proofErr w:type="spellStart"/>
      <w:r>
        <w:t>antwortung</w:t>
      </w:r>
      <w:proofErr w:type="spellEnd"/>
      <w:r>
        <w:t xml:space="preserve"> </w:t>
      </w:r>
      <w:proofErr w:type="spellStart"/>
      <w:r>
        <w:t>nit</w:t>
      </w:r>
      <w:proofErr w:type="spellEnd"/>
      <w:r>
        <w:t xml:space="preserve"> gelernt / Deßhalb </w:t>
      </w:r>
      <w:proofErr w:type="spellStart"/>
      <w:r>
        <w:t>diser</w:t>
      </w:r>
      <w:proofErr w:type="spellEnd"/>
      <w:r>
        <w:t xml:space="preserve"> </w:t>
      </w:r>
      <w:proofErr w:type="spellStart"/>
      <w:r>
        <w:t>handel</w:t>
      </w:r>
      <w:proofErr w:type="spellEnd"/>
      <w:r>
        <w:t xml:space="preserve"> euch </w:t>
      </w:r>
      <w:proofErr w:type="spellStart"/>
      <w:r>
        <w:t>unmüglich</w:t>
      </w:r>
      <w:proofErr w:type="spellEnd"/>
      <w:r>
        <w:t xml:space="preserve"> </w:t>
      </w:r>
      <w:proofErr w:type="spellStart"/>
      <w:r>
        <w:t>ußzufüren</w:t>
      </w:r>
      <w:proofErr w:type="spellEnd"/>
      <w:r>
        <w:t xml:space="preserve"> </w:t>
      </w:r>
      <w:proofErr w:type="spellStart"/>
      <w:r>
        <w:t>od</w:t>
      </w:r>
      <w:proofErr w:type="spellEnd"/>
      <w:r>
        <w:t xml:space="preserve"> zu ergründen ist / gehört auch </w:t>
      </w:r>
      <w:proofErr w:type="spellStart"/>
      <w:r>
        <w:t>nit</w:t>
      </w:r>
      <w:proofErr w:type="spellEnd"/>
      <w:r>
        <w:t xml:space="preserve"> für euch sondern für die </w:t>
      </w:r>
      <w:proofErr w:type="spellStart"/>
      <w:r>
        <w:t>gelertsten</w:t>
      </w:r>
      <w:proofErr w:type="spellEnd"/>
      <w:r>
        <w:t xml:space="preserve"> so in der </w:t>
      </w:r>
      <w:proofErr w:type="spellStart"/>
      <w:r>
        <w:t>welt</w:t>
      </w:r>
      <w:proofErr w:type="spellEnd"/>
      <w:r>
        <w:t xml:space="preserve"> sind / mit </w:t>
      </w:r>
      <w:proofErr w:type="spellStart"/>
      <w:r>
        <w:t>ler</w:t>
      </w:r>
      <w:proofErr w:type="spellEnd"/>
      <w:r>
        <w:t xml:space="preserve"> und </w:t>
      </w:r>
      <w:proofErr w:type="spellStart"/>
      <w:r>
        <w:t>gschrifft</w:t>
      </w:r>
      <w:proofErr w:type="spellEnd"/>
      <w:r>
        <w:t xml:space="preserve"> </w:t>
      </w:r>
      <w:proofErr w:type="spellStart"/>
      <w:r>
        <w:t>berümet</w:t>
      </w:r>
      <w:proofErr w:type="spellEnd"/>
      <w:r>
        <w:t xml:space="preserve">. Demnach aber kein </w:t>
      </w:r>
      <w:proofErr w:type="spellStart"/>
      <w:r>
        <w:t>blut</w:t>
      </w:r>
      <w:proofErr w:type="spellEnd"/>
      <w:r>
        <w:t xml:space="preserve"> vergossen / und </w:t>
      </w:r>
      <w:proofErr w:type="spellStart"/>
      <w:r>
        <w:t>ir</w:t>
      </w:r>
      <w:proofErr w:type="spellEnd"/>
      <w:r>
        <w:t xml:space="preserve"> </w:t>
      </w:r>
      <w:proofErr w:type="spellStart"/>
      <w:r>
        <w:t>ewern</w:t>
      </w:r>
      <w:proofErr w:type="spellEnd"/>
      <w:r>
        <w:t xml:space="preserve"> </w:t>
      </w:r>
      <w:proofErr w:type="spellStart"/>
      <w:r>
        <w:t>entlichen</w:t>
      </w:r>
      <w:proofErr w:type="spellEnd"/>
      <w:r>
        <w:t xml:space="preserve"> </w:t>
      </w:r>
      <w:proofErr w:type="spellStart"/>
      <w:r>
        <w:t>rechtspruch</w:t>
      </w:r>
      <w:proofErr w:type="spellEnd"/>
      <w:r>
        <w:t xml:space="preserve"> noch </w:t>
      </w:r>
      <w:proofErr w:type="spellStart"/>
      <w:r>
        <w:t>zethun</w:t>
      </w:r>
      <w:proofErr w:type="spellEnd"/>
      <w:r>
        <w:t xml:space="preserve"> habt / Bit ich euch durch </w:t>
      </w:r>
      <w:proofErr w:type="spellStart"/>
      <w:r>
        <w:t>dz</w:t>
      </w:r>
      <w:proofErr w:type="spellEnd"/>
      <w:r>
        <w:t xml:space="preserve"> teuer </w:t>
      </w:r>
      <w:proofErr w:type="spellStart"/>
      <w:r>
        <w:t>blut</w:t>
      </w:r>
      <w:proofErr w:type="spellEnd"/>
      <w:r>
        <w:t xml:space="preserve"> Christi unsers </w:t>
      </w:r>
      <w:proofErr w:type="spellStart"/>
      <w:r>
        <w:t>erlösers</w:t>
      </w:r>
      <w:proofErr w:type="spellEnd"/>
      <w:r>
        <w:t xml:space="preserve"> / wollen </w:t>
      </w:r>
      <w:proofErr w:type="spellStart"/>
      <w:r>
        <w:t>disen</w:t>
      </w:r>
      <w:proofErr w:type="spellEnd"/>
      <w:r>
        <w:t xml:space="preserve"> meinen </w:t>
      </w:r>
      <w:proofErr w:type="spellStart"/>
      <w:r>
        <w:t>freuntlichen</w:t>
      </w:r>
      <w:proofErr w:type="spellEnd"/>
      <w:r>
        <w:t xml:space="preserve"> / </w:t>
      </w:r>
      <w:proofErr w:type="spellStart"/>
      <w:r>
        <w:t>getreuwen</w:t>
      </w:r>
      <w:proofErr w:type="spellEnd"/>
      <w:r>
        <w:t xml:space="preserve"> / brüderlichen </w:t>
      </w:r>
      <w:proofErr w:type="spellStart"/>
      <w:r>
        <w:t>rath</w:t>
      </w:r>
      <w:proofErr w:type="spellEnd"/>
      <w:r>
        <w:t xml:space="preserve"> vorhin mit </w:t>
      </w:r>
      <w:proofErr w:type="spellStart"/>
      <w:r>
        <w:t>fleiß</w:t>
      </w:r>
      <w:proofErr w:type="spellEnd"/>
      <w:r>
        <w:t xml:space="preserve"> lesen. </w:t>
      </w:r>
    </w:p>
    <w:p w14:paraId="5B0201FE" w14:textId="77777777" w:rsidR="008B5841" w:rsidRDefault="008B5841" w:rsidP="008B5841">
      <w:pPr>
        <w:pStyle w:val="StandardWeb"/>
      </w:pPr>
      <w:proofErr w:type="spellStart"/>
      <w:r>
        <w:t>Anfencklich</w:t>
      </w:r>
      <w:proofErr w:type="spellEnd"/>
      <w:r>
        <w:t xml:space="preserve"> so hab ich mich schier zu todt verwundert / das in einem so grossen Fürstenthumb / in </w:t>
      </w:r>
      <w:proofErr w:type="spellStart"/>
      <w:r>
        <w:t>eyner</w:t>
      </w:r>
      <w:proofErr w:type="spellEnd"/>
      <w:r>
        <w:t xml:space="preserve"> </w:t>
      </w:r>
      <w:proofErr w:type="spellStart"/>
      <w:r>
        <w:t>berümbten</w:t>
      </w:r>
      <w:proofErr w:type="spellEnd"/>
      <w:r>
        <w:t xml:space="preserve"> </w:t>
      </w:r>
      <w:proofErr w:type="spellStart"/>
      <w:r>
        <w:t>Hohenschulen</w:t>
      </w:r>
      <w:proofErr w:type="spellEnd"/>
      <w:r>
        <w:t xml:space="preserve"> / in so </w:t>
      </w:r>
      <w:proofErr w:type="spellStart"/>
      <w:r>
        <w:t>vil</w:t>
      </w:r>
      <w:proofErr w:type="spellEnd"/>
      <w:r>
        <w:t xml:space="preserve"> </w:t>
      </w:r>
      <w:proofErr w:type="spellStart"/>
      <w:r>
        <w:t>klöstern</w:t>
      </w:r>
      <w:proofErr w:type="spellEnd"/>
      <w:r>
        <w:t xml:space="preserve"> und </w:t>
      </w:r>
      <w:proofErr w:type="spellStart"/>
      <w:r>
        <w:t>pfarren</w:t>
      </w:r>
      <w:proofErr w:type="spellEnd"/>
      <w:r>
        <w:t xml:space="preserve"> / </w:t>
      </w:r>
      <w:proofErr w:type="spellStart"/>
      <w:r>
        <w:t>nit</w:t>
      </w:r>
      <w:proofErr w:type="spellEnd"/>
      <w:r>
        <w:t xml:space="preserve"> einer der </w:t>
      </w:r>
      <w:proofErr w:type="spellStart"/>
      <w:r>
        <w:t>urteyl</w:t>
      </w:r>
      <w:proofErr w:type="spellEnd"/>
      <w:r>
        <w:t xml:space="preserve"> </w:t>
      </w:r>
      <w:proofErr w:type="spellStart"/>
      <w:r>
        <w:t>sprecher</w:t>
      </w:r>
      <w:proofErr w:type="spellEnd"/>
      <w:r>
        <w:t xml:space="preserve"> </w:t>
      </w:r>
      <w:proofErr w:type="spellStart"/>
      <w:r>
        <w:t>zal</w:t>
      </w:r>
      <w:proofErr w:type="spellEnd"/>
      <w:r>
        <w:t xml:space="preserve"> / weise / </w:t>
      </w:r>
      <w:proofErr w:type="spellStart"/>
      <w:r>
        <w:t>verstendig</w:t>
      </w:r>
      <w:proofErr w:type="spellEnd"/>
      <w:r>
        <w:t xml:space="preserve"> und </w:t>
      </w:r>
      <w:proofErr w:type="spellStart"/>
      <w:r>
        <w:t>gelert</w:t>
      </w:r>
      <w:proofErr w:type="spellEnd"/>
      <w:r>
        <w:t xml:space="preserve"> </w:t>
      </w:r>
      <w:proofErr w:type="spellStart"/>
      <w:r>
        <w:t>leut</w:t>
      </w:r>
      <w:proofErr w:type="spellEnd"/>
      <w:r>
        <w:t xml:space="preserve"> / in solchen </w:t>
      </w:r>
      <w:proofErr w:type="spellStart"/>
      <w:r>
        <w:t>handel</w:t>
      </w:r>
      <w:proofErr w:type="spellEnd"/>
      <w:r>
        <w:t xml:space="preserve"> </w:t>
      </w:r>
      <w:proofErr w:type="spellStart"/>
      <w:r>
        <w:t>zerath</w:t>
      </w:r>
      <w:proofErr w:type="spellEnd"/>
      <w:r>
        <w:t xml:space="preserve"> schlagen / zu disputieren / und </w:t>
      </w:r>
      <w:proofErr w:type="spellStart"/>
      <w:r>
        <w:t>zuhandlen</w:t>
      </w:r>
      <w:proofErr w:type="spellEnd"/>
      <w:r>
        <w:t xml:space="preserve"> funden mögen werden / die </w:t>
      </w:r>
      <w:proofErr w:type="spellStart"/>
      <w:r>
        <w:t>billich</w:t>
      </w:r>
      <w:proofErr w:type="spellEnd"/>
      <w:r>
        <w:t xml:space="preserve"> </w:t>
      </w:r>
      <w:proofErr w:type="spellStart"/>
      <w:r>
        <w:t>ir</w:t>
      </w:r>
      <w:proofErr w:type="spellEnd"/>
      <w:r>
        <w:t xml:space="preserve"> Titel und </w:t>
      </w:r>
      <w:proofErr w:type="spellStart"/>
      <w:r>
        <w:t>namen</w:t>
      </w:r>
      <w:proofErr w:type="spellEnd"/>
      <w:r>
        <w:t xml:space="preserve"> / nach unsers </w:t>
      </w:r>
      <w:proofErr w:type="spellStart"/>
      <w:r>
        <w:t>glaubens</w:t>
      </w:r>
      <w:proofErr w:type="spellEnd"/>
      <w:r>
        <w:t xml:space="preserve"> </w:t>
      </w:r>
      <w:proofErr w:type="spellStart"/>
      <w:r>
        <w:t>irrtumb</w:t>
      </w:r>
      <w:proofErr w:type="spellEnd"/>
      <w:r>
        <w:t xml:space="preserve"> / mit </w:t>
      </w:r>
      <w:proofErr w:type="spellStart"/>
      <w:r>
        <w:t>götlicher</w:t>
      </w:r>
      <w:proofErr w:type="spellEnd"/>
      <w:r>
        <w:t xml:space="preserve"> und </w:t>
      </w:r>
      <w:proofErr w:type="spellStart"/>
      <w:r>
        <w:t>warhafftiger</w:t>
      </w:r>
      <w:proofErr w:type="spellEnd"/>
      <w:r>
        <w:t xml:space="preserve"> </w:t>
      </w:r>
      <w:proofErr w:type="spellStart"/>
      <w:r>
        <w:t>schrifft</w:t>
      </w:r>
      <w:proofErr w:type="spellEnd"/>
      <w:r>
        <w:t xml:space="preserve"> </w:t>
      </w:r>
      <w:proofErr w:type="spellStart"/>
      <w:r>
        <w:t>ußrotten</w:t>
      </w:r>
      <w:proofErr w:type="spellEnd"/>
      <w:r>
        <w:t xml:space="preserve"> sollen / </w:t>
      </w:r>
      <w:proofErr w:type="spellStart"/>
      <w:r>
        <w:t>darvon</w:t>
      </w:r>
      <w:proofErr w:type="spellEnd"/>
      <w:r>
        <w:t xml:space="preserve"> sie </w:t>
      </w:r>
      <w:proofErr w:type="spellStart"/>
      <w:r>
        <w:t>iedermans</w:t>
      </w:r>
      <w:proofErr w:type="spellEnd"/>
      <w:r>
        <w:t xml:space="preserve"> schweiß und </w:t>
      </w:r>
      <w:proofErr w:type="spellStart"/>
      <w:r>
        <w:t>blut</w:t>
      </w:r>
      <w:proofErr w:type="spellEnd"/>
      <w:r>
        <w:t xml:space="preserve"> </w:t>
      </w:r>
      <w:proofErr w:type="spellStart"/>
      <w:r>
        <w:t>ußsaugen</w:t>
      </w:r>
      <w:proofErr w:type="spellEnd"/>
      <w:r>
        <w:t xml:space="preserve"> / köstlich </w:t>
      </w:r>
      <w:proofErr w:type="spellStart"/>
      <w:r>
        <w:t>pfründen</w:t>
      </w:r>
      <w:proofErr w:type="spellEnd"/>
      <w:r>
        <w:t xml:space="preserve"> haben / rot / braun </w:t>
      </w:r>
      <w:proofErr w:type="spellStart"/>
      <w:r>
        <w:t>biret</w:t>
      </w:r>
      <w:proofErr w:type="spellEnd"/>
      <w:r>
        <w:t xml:space="preserve"> lang / </w:t>
      </w:r>
      <w:proofErr w:type="spellStart"/>
      <w:r>
        <w:t>weitte</w:t>
      </w:r>
      <w:proofErr w:type="spellEnd"/>
      <w:r>
        <w:t xml:space="preserve"> </w:t>
      </w:r>
      <w:proofErr w:type="spellStart"/>
      <w:r>
        <w:t>röck</w:t>
      </w:r>
      <w:proofErr w:type="spellEnd"/>
      <w:r>
        <w:t xml:space="preserve"> tragen / der </w:t>
      </w:r>
      <w:proofErr w:type="spellStart"/>
      <w:r>
        <w:t>gantzen</w:t>
      </w:r>
      <w:proofErr w:type="spellEnd"/>
      <w:r>
        <w:t xml:space="preserve"> </w:t>
      </w:r>
      <w:proofErr w:type="spellStart"/>
      <w:r>
        <w:t>welt</w:t>
      </w:r>
      <w:proofErr w:type="spellEnd"/>
      <w:r>
        <w:t xml:space="preserve"> zu trutz / in aller </w:t>
      </w:r>
      <w:proofErr w:type="spellStart"/>
      <w:r>
        <w:t>füllerey</w:t>
      </w:r>
      <w:proofErr w:type="spellEnd"/>
      <w:r>
        <w:t xml:space="preserve"> / sich der leer / </w:t>
      </w:r>
      <w:proofErr w:type="spellStart"/>
      <w:r>
        <w:t>kunst</w:t>
      </w:r>
      <w:proofErr w:type="spellEnd"/>
      <w:r>
        <w:t xml:space="preserve"> </w:t>
      </w:r>
      <w:proofErr w:type="spellStart"/>
      <w:r>
        <w:t>berumen</w:t>
      </w:r>
      <w:proofErr w:type="spellEnd"/>
      <w:r>
        <w:t xml:space="preserve"> / und alle ding wissen wollen / </w:t>
      </w:r>
      <w:proofErr w:type="spellStart"/>
      <w:r>
        <w:t>Wa</w:t>
      </w:r>
      <w:proofErr w:type="spellEnd"/>
      <w:r>
        <w:t xml:space="preserve"> (sag ich) bleiben die selben ja die selben zarten Hansen / ungestüm </w:t>
      </w:r>
      <w:proofErr w:type="spellStart"/>
      <w:r>
        <w:t>bocher</w:t>
      </w:r>
      <w:proofErr w:type="spellEnd"/>
      <w:r>
        <w:t xml:space="preserve"> / stolz </w:t>
      </w:r>
      <w:proofErr w:type="spellStart"/>
      <w:r>
        <w:t>bleher</w:t>
      </w:r>
      <w:proofErr w:type="spellEnd"/>
      <w:r>
        <w:t xml:space="preserve"> </w:t>
      </w:r>
      <w:proofErr w:type="spellStart"/>
      <w:r>
        <w:t>unnd</w:t>
      </w:r>
      <w:proofErr w:type="spellEnd"/>
      <w:r>
        <w:t xml:space="preserve"> </w:t>
      </w:r>
      <w:proofErr w:type="spellStart"/>
      <w:r>
        <w:t>trotzer</w:t>
      </w:r>
      <w:proofErr w:type="spellEnd"/>
      <w:r>
        <w:t xml:space="preserve"> / </w:t>
      </w:r>
      <w:proofErr w:type="spellStart"/>
      <w:r>
        <w:t>Wa</w:t>
      </w:r>
      <w:proofErr w:type="spellEnd"/>
      <w:r>
        <w:t xml:space="preserve"> ist </w:t>
      </w:r>
      <w:proofErr w:type="spellStart"/>
      <w:r>
        <w:t>ir</w:t>
      </w:r>
      <w:proofErr w:type="spellEnd"/>
      <w:r>
        <w:t xml:space="preserve"> </w:t>
      </w:r>
      <w:proofErr w:type="spellStart"/>
      <w:r>
        <w:t>kunst</w:t>
      </w:r>
      <w:proofErr w:type="spellEnd"/>
      <w:r>
        <w:t xml:space="preserve"> / </w:t>
      </w:r>
      <w:proofErr w:type="spellStart"/>
      <w:r>
        <w:t>schrifft</w:t>
      </w:r>
      <w:proofErr w:type="spellEnd"/>
      <w:r>
        <w:t xml:space="preserve"> / rum / </w:t>
      </w:r>
      <w:proofErr w:type="spellStart"/>
      <w:r>
        <w:t>mud</w:t>
      </w:r>
      <w:proofErr w:type="spellEnd"/>
      <w:r>
        <w:t xml:space="preserve"> und har? O </w:t>
      </w:r>
      <w:proofErr w:type="spellStart"/>
      <w:r>
        <w:t>Got</w:t>
      </w:r>
      <w:proofErr w:type="spellEnd"/>
      <w:r>
        <w:t xml:space="preserve"> </w:t>
      </w:r>
      <w:proofErr w:type="spellStart"/>
      <w:r>
        <w:t>ir</w:t>
      </w:r>
      <w:proofErr w:type="spellEnd"/>
      <w:r>
        <w:t xml:space="preserve"> </w:t>
      </w:r>
      <w:proofErr w:type="spellStart"/>
      <w:r>
        <w:t>weißheit</w:t>
      </w:r>
      <w:proofErr w:type="spellEnd"/>
      <w:r>
        <w:t xml:space="preserve"> </w:t>
      </w:r>
      <w:proofErr w:type="spellStart"/>
      <w:r>
        <w:t>hastu</w:t>
      </w:r>
      <w:proofErr w:type="spellEnd"/>
      <w:r>
        <w:t xml:space="preserve"> zu </w:t>
      </w:r>
      <w:proofErr w:type="spellStart"/>
      <w:r>
        <w:t>narrheit</w:t>
      </w:r>
      <w:proofErr w:type="spellEnd"/>
      <w:r>
        <w:t xml:space="preserve"> gemacht / und </w:t>
      </w:r>
      <w:proofErr w:type="spellStart"/>
      <w:r>
        <w:t>iren</w:t>
      </w:r>
      <w:proofErr w:type="spellEnd"/>
      <w:r>
        <w:t xml:space="preserve"> rum zu </w:t>
      </w:r>
      <w:proofErr w:type="spellStart"/>
      <w:r>
        <w:t>schanden</w:t>
      </w:r>
      <w:proofErr w:type="spellEnd"/>
      <w:r>
        <w:t xml:space="preserve">. Sie haben dein </w:t>
      </w:r>
      <w:proofErr w:type="spellStart"/>
      <w:r>
        <w:t>wort</w:t>
      </w:r>
      <w:proofErr w:type="spellEnd"/>
      <w:r>
        <w:t xml:space="preserve"> </w:t>
      </w:r>
      <w:proofErr w:type="spellStart"/>
      <w:r>
        <w:t>zeruck</w:t>
      </w:r>
      <w:proofErr w:type="spellEnd"/>
      <w:r>
        <w:t xml:space="preserve"> </w:t>
      </w:r>
      <w:proofErr w:type="spellStart"/>
      <w:r>
        <w:t>geworffen</w:t>
      </w:r>
      <w:proofErr w:type="spellEnd"/>
      <w:r>
        <w:t xml:space="preserve"> die </w:t>
      </w:r>
      <w:proofErr w:type="spellStart"/>
      <w:r>
        <w:t>zucht</w:t>
      </w:r>
      <w:proofErr w:type="spellEnd"/>
      <w:r>
        <w:t xml:space="preserve"> gehasset / </w:t>
      </w:r>
      <w:proofErr w:type="spellStart"/>
      <w:r>
        <w:t>lauffen</w:t>
      </w:r>
      <w:proofErr w:type="spellEnd"/>
      <w:r>
        <w:t xml:space="preserve"> mit den </w:t>
      </w:r>
      <w:proofErr w:type="spellStart"/>
      <w:r>
        <w:t>dieben</w:t>
      </w:r>
      <w:proofErr w:type="spellEnd"/>
      <w:r>
        <w:t xml:space="preserve"> / haben teil mit den </w:t>
      </w:r>
      <w:proofErr w:type="spellStart"/>
      <w:r>
        <w:t>eebrechern</w:t>
      </w:r>
      <w:proofErr w:type="spellEnd"/>
      <w:r>
        <w:t xml:space="preserve"> / reden böses / und richten </w:t>
      </w:r>
      <w:proofErr w:type="spellStart"/>
      <w:r>
        <w:t>Tyranny</w:t>
      </w:r>
      <w:proofErr w:type="spellEnd"/>
      <w:r>
        <w:t xml:space="preserve"> an. O Herr / </w:t>
      </w:r>
      <w:proofErr w:type="spellStart"/>
      <w:r>
        <w:t>stel</w:t>
      </w:r>
      <w:proofErr w:type="spellEnd"/>
      <w:r>
        <w:t xml:space="preserve"> dich </w:t>
      </w:r>
      <w:proofErr w:type="spellStart"/>
      <w:r>
        <w:t>inen</w:t>
      </w:r>
      <w:proofErr w:type="spellEnd"/>
      <w:r>
        <w:t xml:space="preserve"> und die </w:t>
      </w:r>
      <w:proofErr w:type="spellStart"/>
      <w:r>
        <w:t>augen</w:t>
      </w:r>
      <w:proofErr w:type="spellEnd"/>
      <w:r>
        <w:t xml:space="preserve">. Reiß sie ein mal </w:t>
      </w:r>
      <w:proofErr w:type="spellStart"/>
      <w:r>
        <w:t>hindan</w:t>
      </w:r>
      <w:proofErr w:type="spellEnd"/>
      <w:r>
        <w:t xml:space="preserve">. Das </w:t>
      </w:r>
      <w:proofErr w:type="spellStart"/>
      <w:r>
        <w:t>seind</w:t>
      </w:r>
      <w:proofErr w:type="spellEnd"/>
      <w:r>
        <w:t xml:space="preserve"> die rechten </w:t>
      </w:r>
      <w:proofErr w:type="spellStart"/>
      <w:r>
        <w:t>gotslestrer</w:t>
      </w:r>
      <w:proofErr w:type="spellEnd"/>
      <w:r>
        <w:t xml:space="preserve"> / glauben </w:t>
      </w:r>
      <w:proofErr w:type="spellStart"/>
      <w:r>
        <w:t>schender</w:t>
      </w:r>
      <w:proofErr w:type="spellEnd"/>
      <w:r>
        <w:t xml:space="preserve"> / </w:t>
      </w:r>
      <w:proofErr w:type="spellStart"/>
      <w:r>
        <w:t>ketzer</w:t>
      </w:r>
      <w:proofErr w:type="spellEnd"/>
      <w:r>
        <w:t xml:space="preserve"> / </w:t>
      </w:r>
      <w:proofErr w:type="spellStart"/>
      <w:r>
        <w:t>verfürer</w:t>
      </w:r>
      <w:proofErr w:type="spellEnd"/>
      <w:r>
        <w:t xml:space="preserve"> deins </w:t>
      </w:r>
      <w:proofErr w:type="spellStart"/>
      <w:r>
        <w:t>volcks</w:t>
      </w:r>
      <w:proofErr w:type="spellEnd"/>
      <w:r>
        <w:t xml:space="preserve"> / </w:t>
      </w:r>
      <w:proofErr w:type="spellStart"/>
      <w:r>
        <w:t>umb</w:t>
      </w:r>
      <w:proofErr w:type="spellEnd"/>
      <w:r>
        <w:t xml:space="preserve"> deren </w:t>
      </w:r>
      <w:proofErr w:type="spellStart"/>
      <w:r>
        <w:t>ungerechtigkeit</w:t>
      </w:r>
      <w:proofErr w:type="spellEnd"/>
      <w:r>
        <w:t xml:space="preserve"> / </w:t>
      </w:r>
      <w:proofErr w:type="spellStart"/>
      <w:r>
        <w:t>bübery</w:t>
      </w:r>
      <w:proofErr w:type="spellEnd"/>
      <w:r>
        <w:t xml:space="preserve"> und </w:t>
      </w:r>
      <w:proofErr w:type="spellStart"/>
      <w:r>
        <w:t>blutgirigkeit</w:t>
      </w:r>
      <w:proofErr w:type="spellEnd"/>
      <w:r>
        <w:t xml:space="preserve"> willen / die blinden uff der </w:t>
      </w:r>
      <w:proofErr w:type="spellStart"/>
      <w:r>
        <w:t>gassen</w:t>
      </w:r>
      <w:proofErr w:type="spellEnd"/>
      <w:r>
        <w:t xml:space="preserve"> irren. Das sag ich lieben freund / </w:t>
      </w:r>
      <w:proofErr w:type="spellStart"/>
      <w:r>
        <w:t>umb</w:t>
      </w:r>
      <w:proofErr w:type="spellEnd"/>
      <w:r>
        <w:t xml:space="preserve"> </w:t>
      </w:r>
      <w:proofErr w:type="spellStart"/>
      <w:r>
        <w:t>dz</w:t>
      </w:r>
      <w:proofErr w:type="spellEnd"/>
      <w:r>
        <w:t xml:space="preserve"> in der </w:t>
      </w:r>
      <w:proofErr w:type="spellStart"/>
      <w:r>
        <w:t>gantzen</w:t>
      </w:r>
      <w:proofErr w:type="spellEnd"/>
      <w:r>
        <w:t xml:space="preserve"> </w:t>
      </w:r>
      <w:proofErr w:type="spellStart"/>
      <w:r>
        <w:t>welt</w:t>
      </w:r>
      <w:proofErr w:type="spellEnd"/>
      <w:r>
        <w:t xml:space="preserve"> </w:t>
      </w:r>
      <w:proofErr w:type="spellStart"/>
      <w:r>
        <w:t>yetzund</w:t>
      </w:r>
      <w:proofErr w:type="spellEnd"/>
      <w:r>
        <w:t xml:space="preserve"> kein </w:t>
      </w:r>
      <w:proofErr w:type="spellStart"/>
      <w:r>
        <w:t>sträfflicher</w:t>
      </w:r>
      <w:proofErr w:type="spellEnd"/>
      <w:r>
        <w:t xml:space="preserve"> </w:t>
      </w:r>
      <w:proofErr w:type="spellStart"/>
      <w:r>
        <w:t>volck</w:t>
      </w:r>
      <w:proofErr w:type="spellEnd"/>
      <w:r>
        <w:t xml:space="preserve"> ist dann die </w:t>
      </w:r>
      <w:proofErr w:type="spellStart"/>
      <w:r>
        <w:t>pfaffheit</w:t>
      </w:r>
      <w:proofErr w:type="spellEnd"/>
      <w:r>
        <w:t xml:space="preserve"> / Und wenn </w:t>
      </w:r>
      <w:proofErr w:type="spellStart"/>
      <w:r>
        <w:t>ie</w:t>
      </w:r>
      <w:proofErr w:type="spellEnd"/>
      <w:r>
        <w:t xml:space="preserve"> </w:t>
      </w:r>
      <w:proofErr w:type="spellStart"/>
      <w:r>
        <w:t>irrthumb</w:t>
      </w:r>
      <w:proofErr w:type="spellEnd"/>
      <w:r>
        <w:t xml:space="preserve"> des </w:t>
      </w:r>
      <w:proofErr w:type="spellStart"/>
      <w:r>
        <w:t>glaubens</w:t>
      </w:r>
      <w:proofErr w:type="spellEnd"/>
      <w:r>
        <w:t xml:space="preserve"> oder </w:t>
      </w:r>
      <w:proofErr w:type="spellStart"/>
      <w:r>
        <w:t>ketzerey</w:t>
      </w:r>
      <w:proofErr w:type="spellEnd"/>
      <w:r>
        <w:t xml:space="preserve"> peinlich zu straffen </w:t>
      </w:r>
      <w:proofErr w:type="spellStart"/>
      <w:r>
        <w:t>stünd</w:t>
      </w:r>
      <w:proofErr w:type="spellEnd"/>
      <w:r>
        <w:t xml:space="preserve"> (des man doch im Evangelio keinen fug findt) so wer kein irriger ketzerischer / böser und </w:t>
      </w:r>
      <w:proofErr w:type="spellStart"/>
      <w:r>
        <w:t>straffwirdiger</w:t>
      </w:r>
      <w:proofErr w:type="spellEnd"/>
      <w:r>
        <w:t xml:space="preserve"> </w:t>
      </w:r>
      <w:proofErr w:type="spellStart"/>
      <w:r>
        <w:t>volck</w:t>
      </w:r>
      <w:proofErr w:type="spellEnd"/>
      <w:r>
        <w:t xml:space="preserve"> uff erden dann unser </w:t>
      </w:r>
      <w:proofErr w:type="spellStart"/>
      <w:r>
        <w:t>beschorne</w:t>
      </w:r>
      <w:proofErr w:type="spellEnd"/>
      <w:r>
        <w:t xml:space="preserve"> </w:t>
      </w:r>
      <w:proofErr w:type="spellStart"/>
      <w:r>
        <w:t>jungkherrn</w:t>
      </w:r>
      <w:proofErr w:type="spellEnd"/>
      <w:r>
        <w:t xml:space="preserve"> / Bapst / Cardinal </w:t>
      </w:r>
      <w:proofErr w:type="spellStart"/>
      <w:r>
        <w:t>pfaffen</w:t>
      </w:r>
      <w:proofErr w:type="spellEnd"/>
      <w:r>
        <w:t xml:space="preserve"> und </w:t>
      </w:r>
      <w:proofErr w:type="spellStart"/>
      <w:r>
        <w:t>münch</w:t>
      </w:r>
      <w:proofErr w:type="spellEnd"/>
      <w:r>
        <w:t xml:space="preserve"> / und die selbigen </w:t>
      </w:r>
      <w:proofErr w:type="spellStart"/>
      <w:r>
        <w:t>must</w:t>
      </w:r>
      <w:proofErr w:type="spellEnd"/>
      <w:r>
        <w:t xml:space="preserve"> man mit </w:t>
      </w:r>
      <w:proofErr w:type="spellStart"/>
      <w:r>
        <w:t>villerley</w:t>
      </w:r>
      <w:proofErr w:type="spellEnd"/>
      <w:r>
        <w:t xml:space="preserve"> </w:t>
      </w:r>
      <w:proofErr w:type="spellStart"/>
      <w:r>
        <w:t>toden</w:t>
      </w:r>
      <w:proofErr w:type="spellEnd"/>
      <w:r>
        <w:t xml:space="preserve"> abthun / </w:t>
      </w:r>
      <w:proofErr w:type="spellStart"/>
      <w:r>
        <w:t>sunderlich</w:t>
      </w:r>
      <w:proofErr w:type="spellEnd"/>
      <w:r>
        <w:t xml:space="preserve"> so man findt / </w:t>
      </w:r>
      <w:proofErr w:type="spellStart"/>
      <w:r>
        <w:t>dz</w:t>
      </w:r>
      <w:proofErr w:type="spellEnd"/>
      <w:r>
        <w:t xml:space="preserve"> </w:t>
      </w:r>
      <w:proofErr w:type="spellStart"/>
      <w:r>
        <w:t>sy</w:t>
      </w:r>
      <w:proofErr w:type="spellEnd"/>
      <w:r>
        <w:t xml:space="preserve"> weder </w:t>
      </w:r>
      <w:proofErr w:type="spellStart"/>
      <w:r>
        <w:t>auß</w:t>
      </w:r>
      <w:proofErr w:type="spellEnd"/>
      <w:r>
        <w:t xml:space="preserve"> dem </w:t>
      </w:r>
      <w:proofErr w:type="spellStart"/>
      <w:r>
        <w:t>neuwen</w:t>
      </w:r>
      <w:proofErr w:type="spellEnd"/>
      <w:r>
        <w:t xml:space="preserve"> oder alten Testament / </w:t>
      </w:r>
      <w:proofErr w:type="spellStart"/>
      <w:r>
        <w:t>irs</w:t>
      </w:r>
      <w:proofErr w:type="spellEnd"/>
      <w:r>
        <w:t xml:space="preserve"> </w:t>
      </w:r>
      <w:proofErr w:type="spellStart"/>
      <w:r>
        <w:t>wesens</w:t>
      </w:r>
      <w:proofErr w:type="spellEnd"/>
      <w:r>
        <w:t xml:space="preserve"> und mutwilligen </w:t>
      </w:r>
      <w:proofErr w:type="spellStart"/>
      <w:r>
        <w:t>lebens</w:t>
      </w:r>
      <w:proofErr w:type="spellEnd"/>
      <w:r>
        <w:t xml:space="preserve"> gar zumal kein </w:t>
      </w:r>
      <w:proofErr w:type="spellStart"/>
      <w:r>
        <w:t>bewerung</w:t>
      </w:r>
      <w:proofErr w:type="spellEnd"/>
      <w:r>
        <w:t xml:space="preserve"> haben / </w:t>
      </w:r>
      <w:proofErr w:type="spellStart"/>
      <w:r>
        <w:t>sunder</w:t>
      </w:r>
      <w:proofErr w:type="spellEnd"/>
      <w:r>
        <w:t xml:space="preserve"> </w:t>
      </w:r>
      <w:proofErr w:type="spellStart"/>
      <w:r>
        <w:t>auß</w:t>
      </w:r>
      <w:proofErr w:type="spellEnd"/>
      <w:r>
        <w:t xml:space="preserve"> </w:t>
      </w:r>
      <w:proofErr w:type="spellStart"/>
      <w:r>
        <w:t>arglist</w:t>
      </w:r>
      <w:proofErr w:type="spellEnd"/>
      <w:r>
        <w:t xml:space="preserve"> des </w:t>
      </w:r>
      <w:proofErr w:type="spellStart"/>
      <w:r>
        <w:t>teuffels</w:t>
      </w:r>
      <w:proofErr w:type="spellEnd"/>
      <w:r>
        <w:t xml:space="preserve"> und seines </w:t>
      </w:r>
      <w:proofErr w:type="spellStart"/>
      <w:r>
        <w:t>botten</w:t>
      </w:r>
      <w:proofErr w:type="spellEnd"/>
      <w:r>
        <w:t xml:space="preserve"> des Antichrists / des Bapsts / in solchen </w:t>
      </w:r>
      <w:proofErr w:type="spellStart"/>
      <w:r>
        <w:t>gwalt</w:t>
      </w:r>
      <w:proofErr w:type="spellEnd"/>
      <w:r>
        <w:t xml:space="preserve"> und </w:t>
      </w:r>
      <w:proofErr w:type="spellStart"/>
      <w:r>
        <w:t>pracht</w:t>
      </w:r>
      <w:proofErr w:type="spellEnd"/>
      <w:r>
        <w:t xml:space="preserve"> kommen </w:t>
      </w:r>
      <w:proofErr w:type="spellStart"/>
      <w:r>
        <w:t>seind</w:t>
      </w:r>
      <w:proofErr w:type="spellEnd"/>
      <w:r>
        <w:t xml:space="preserve"> / das sie alle </w:t>
      </w:r>
      <w:proofErr w:type="spellStart"/>
      <w:r>
        <w:t>herren</w:t>
      </w:r>
      <w:proofErr w:type="spellEnd"/>
      <w:r>
        <w:t xml:space="preserve"> der </w:t>
      </w:r>
      <w:proofErr w:type="spellStart"/>
      <w:r>
        <w:t>welt</w:t>
      </w:r>
      <w:proofErr w:type="spellEnd"/>
      <w:r>
        <w:t xml:space="preserve"> zu </w:t>
      </w:r>
      <w:proofErr w:type="spellStart"/>
      <w:r>
        <w:t>jren</w:t>
      </w:r>
      <w:proofErr w:type="spellEnd"/>
      <w:r>
        <w:t xml:space="preserve"> knechten gemacht haben / der halben sie in der </w:t>
      </w:r>
      <w:proofErr w:type="spellStart"/>
      <w:r>
        <w:t>warheit</w:t>
      </w:r>
      <w:proofErr w:type="spellEnd"/>
      <w:r>
        <w:t xml:space="preserve"> </w:t>
      </w:r>
      <w:proofErr w:type="spellStart"/>
      <w:r>
        <w:t>tausentfeltige</w:t>
      </w:r>
      <w:proofErr w:type="spellEnd"/>
      <w:r>
        <w:t xml:space="preserve"> </w:t>
      </w:r>
      <w:proofErr w:type="spellStart"/>
      <w:r>
        <w:t>grössser</w:t>
      </w:r>
      <w:proofErr w:type="spellEnd"/>
      <w:r>
        <w:t xml:space="preserve"> straff und plag vor Gott verdienet haben / denn </w:t>
      </w:r>
      <w:proofErr w:type="spellStart"/>
      <w:r>
        <w:t>dise</w:t>
      </w:r>
      <w:proofErr w:type="spellEnd"/>
      <w:r>
        <w:t xml:space="preserve"> arme </w:t>
      </w:r>
      <w:proofErr w:type="spellStart"/>
      <w:r>
        <w:t>Widerteuffer</w:t>
      </w:r>
      <w:proofErr w:type="spellEnd"/>
      <w:r>
        <w:t xml:space="preserve"> / </w:t>
      </w:r>
      <w:proofErr w:type="spellStart"/>
      <w:r>
        <w:t>wiewol</w:t>
      </w:r>
      <w:proofErr w:type="spellEnd"/>
      <w:r>
        <w:t xml:space="preserve"> ich auch die </w:t>
      </w:r>
      <w:proofErr w:type="spellStart"/>
      <w:r>
        <w:t>unglobt</w:t>
      </w:r>
      <w:proofErr w:type="spellEnd"/>
      <w:r>
        <w:t xml:space="preserve"> </w:t>
      </w:r>
      <w:proofErr w:type="spellStart"/>
      <w:r>
        <w:t>wil</w:t>
      </w:r>
      <w:proofErr w:type="spellEnd"/>
      <w:r>
        <w:t xml:space="preserve"> haben. </w:t>
      </w:r>
      <w:proofErr w:type="spellStart"/>
      <w:r>
        <w:t>Solt</w:t>
      </w:r>
      <w:proofErr w:type="spellEnd"/>
      <w:r>
        <w:t xml:space="preserve"> man aber </w:t>
      </w:r>
      <w:proofErr w:type="spellStart"/>
      <w:r>
        <w:t>darumb</w:t>
      </w:r>
      <w:proofErr w:type="spellEnd"/>
      <w:r>
        <w:t xml:space="preserve"> das </w:t>
      </w:r>
      <w:proofErr w:type="spellStart"/>
      <w:r>
        <w:t>beschorn</w:t>
      </w:r>
      <w:proofErr w:type="spellEnd"/>
      <w:r>
        <w:t xml:space="preserve"> </w:t>
      </w:r>
      <w:proofErr w:type="spellStart"/>
      <w:r>
        <w:t>völcklin</w:t>
      </w:r>
      <w:proofErr w:type="spellEnd"/>
      <w:r>
        <w:t xml:space="preserve"> </w:t>
      </w:r>
      <w:proofErr w:type="spellStart"/>
      <w:r>
        <w:t>töden</w:t>
      </w:r>
      <w:proofErr w:type="spellEnd"/>
      <w:r>
        <w:t xml:space="preserve">? Nein. </w:t>
      </w:r>
      <w:proofErr w:type="spellStart"/>
      <w:r>
        <w:t>Got</w:t>
      </w:r>
      <w:proofErr w:type="spellEnd"/>
      <w:r>
        <w:t xml:space="preserve"> hat schon (im </w:t>
      </w:r>
      <w:proofErr w:type="spellStart"/>
      <w:r>
        <w:t>sy</w:t>
      </w:r>
      <w:proofErr w:type="spellEnd"/>
      <w:r>
        <w:t xml:space="preserve"> lob) sein </w:t>
      </w:r>
      <w:proofErr w:type="spellStart"/>
      <w:r>
        <w:t>schwert</w:t>
      </w:r>
      <w:proofErr w:type="spellEnd"/>
      <w:r>
        <w:t xml:space="preserve"> des </w:t>
      </w:r>
      <w:proofErr w:type="spellStart"/>
      <w:r>
        <w:t>evangelius</w:t>
      </w:r>
      <w:proofErr w:type="spellEnd"/>
      <w:r>
        <w:t xml:space="preserve"> über sie gezuckt / </w:t>
      </w:r>
      <w:proofErr w:type="spellStart"/>
      <w:r>
        <w:t>schendt</w:t>
      </w:r>
      <w:proofErr w:type="spellEnd"/>
      <w:r>
        <w:t xml:space="preserve"> sie </w:t>
      </w:r>
      <w:proofErr w:type="spellStart"/>
      <w:r>
        <w:t>teglich</w:t>
      </w:r>
      <w:proofErr w:type="spellEnd"/>
      <w:r>
        <w:t xml:space="preserve"> vor der </w:t>
      </w:r>
      <w:proofErr w:type="spellStart"/>
      <w:r>
        <w:t>welt</w:t>
      </w:r>
      <w:proofErr w:type="spellEnd"/>
      <w:r>
        <w:t xml:space="preserve"> / das man sie nun </w:t>
      </w:r>
      <w:proofErr w:type="spellStart"/>
      <w:r>
        <w:t>meer</w:t>
      </w:r>
      <w:proofErr w:type="spellEnd"/>
      <w:r>
        <w:t xml:space="preserve"> </w:t>
      </w:r>
      <w:proofErr w:type="spellStart"/>
      <w:r>
        <w:t>kent</w:t>
      </w:r>
      <w:proofErr w:type="spellEnd"/>
      <w:r>
        <w:t xml:space="preserve"> / und weiß das sie dem verlornen </w:t>
      </w:r>
      <w:proofErr w:type="spellStart"/>
      <w:r>
        <w:t>sun</w:t>
      </w:r>
      <w:proofErr w:type="spellEnd"/>
      <w:r>
        <w:t xml:space="preserve"> / so sich wider Christum setzet / dem </w:t>
      </w:r>
      <w:proofErr w:type="spellStart"/>
      <w:r>
        <w:t>antichrist</w:t>
      </w:r>
      <w:proofErr w:type="spellEnd"/>
      <w:r>
        <w:t xml:space="preserve"> / anhangen / und nichts </w:t>
      </w:r>
      <w:proofErr w:type="spellStart"/>
      <w:r>
        <w:t>mer</w:t>
      </w:r>
      <w:proofErr w:type="spellEnd"/>
      <w:r>
        <w:t xml:space="preserve"> </w:t>
      </w:r>
      <w:proofErr w:type="spellStart"/>
      <w:r>
        <w:t>fürwenden</w:t>
      </w:r>
      <w:proofErr w:type="spellEnd"/>
      <w:r>
        <w:t xml:space="preserve"> / dann </w:t>
      </w:r>
      <w:proofErr w:type="spellStart"/>
      <w:r>
        <w:t>gwalt</w:t>
      </w:r>
      <w:proofErr w:type="spellEnd"/>
      <w:r>
        <w:t xml:space="preserve"> / gut / lang </w:t>
      </w:r>
      <w:proofErr w:type="spellStart"/>
      <w:r>
        <w:t>beseß</w:t>
      </w:r>
      <w:proofErr w:type="spellEnd"/>
      <w:r>
        <w:t xml:space="preserve"> / </w:t>
      </w:r>
      <w:proofErr w:type="spellStart"/>
      <w:r>
        <w:t>darauff</w:t>
      </w:r>
      <w:proofErr w:type="spellEnd"/>
      <w:r>
        <w:t xml:space="preserve"> sich nie kein </w:t>
      </w:r>
      <w:proofErr w:type="spellStart"/>
      <w:r>
        <w:t>diener</w:t>
      </w:r>
      <w:proofErr w:type="spellEnd"/>
      <w:r>
        <w:t xml:space="preserve"> Gottes verlassen oder </w:t>
      </w:r>
      <w:proofErr w:type="spellStart"/>
      <w:r>
        <w:t>beruffen</w:t>
      </w:r>
      <w:proofErr w:type="spellEnd"/>
      <w:r>
        <w:t xml:space="preserve"> hat </w:t>
      </w:r>
      <w:proofErr w:type="spellStart"/>
      <w:r>
        <w:t>darumb</w:t>
      </w:r>
      <w:proofErr w:type="spellEnd"/>
      <w:r>
        <w:t xml:space="preserve"> sollet </w:t>
      </w:r>
      <w:proofErr w:type="spellStart"/>
      <w:r>
        <w:t>ir</w:t>
      </w:r>
      <w:proofErr w:type="spellEnd"/>
      <w:r>
        <w:t xml:space="preserve"> euch </w:t>
      </w:r>
      <w:proofErr w:type="spellStart"/>
      <w:r>
        <w:t>nit</w:t>
      </w:r>
      <w:proofErr w:type="spellEnd"/>
      <w:r>
        <w:t xml:space="preserve"> lassen irren der selbigen und </w:t>
      </w:r>
      <w:proofErr w:type="spellStart"/>
      <w:r>
        <w:t>irer</w:t>
      </w:r>
      <w:proofErr w:type="spellEnd"/>
      <w:r>
        <w:t xml:space="preserve"> </w:t>
      </w:r>
      <w:proofErr w:type="spellStart"/>
      <w:r>
        <w:t>gwaltigen</w:t>
      </w:r>
      <w:proofErr w:type="spellEnd"/>
      <w:r>
        <w:t xml:space="preserve"> </w:t>
      </w:r>
      <w:proofErr w:type="spellStart"/>
      <w:r>
        <w:t>knecht</w:t>
      </w:r>
      <w:proofErr w:type="spellEnd"/>
      <w:r>
        <w:t xml:space="preserve"> </w:t>
      </w:r>
      <w:proofErr w:type="spellStart"/>
      <w:r>
        <w:t>gepler</w:t>
      </w:r>
      <w:proofErr w:type="spellEnd"/>
      <w:r>
        <w:t xml:space="preserve"> / so sie </w:t>
      </w:r>
      <w:proofErr w:type="spellStart"/>
      <w:r>
        <w:t>füre</w:t>
      </w:r>
      <w:proofErr w:type="spellEnd"/>
      <w:r>
        <w:t xml:space="preserve">. Es ist </w:t>
      </w:r>
      <w:proofErr w:type="spellStart"/>
      <w:r>
        <w:t>ketzery</w:t>
      </w:r>
      <w:proofErr w:type="spellEnd"/>
      <w:r>
        <w:t xml:space="preserve"> / </w:t>
      </w:r>
      <w:proofErr w:type="spellStart"/>
      <w:r>
        <w:t>uffrürisch</w:t>
      </w:r>
      <w:proofErr w:type="spellEnd"/>
      <w:r>
        <w:t xml:space="preserve"> / </w:t>
      </w:r>
      <w:proofErr w:type="spellStart"/>
      <w:r>
        <w:t>bübery</w:t>
      </w:r>
      <w:proofErr w:type="spellEnd"/>
      <w:r>
        <w:t xml:space="preserve"> </w:t>
      </w:r>
      <w:proofErr w:type="spellStart"/>
      <w:r>
        <w:t>Luterisch</w:t>
      </w:r>
      <w:proofErr w:type="spellEnd"/>
      <w:r>
        <w:t xml:space="preserve"> / wider den Bapst / </w:t>
      </w:r>
      <w:proofErr w:type="spellStart"/>
      <w:r>
        <w:t>KEyser</w:t>
      </w:r>
      <w:proofErr w:type="spellEnd"/>
      <w:r>
        <w:t xml:space="preserve"> / </w:t>
      </w:r>
      <w:proofErr w:type="spellStart"/>
      <w:r>
        <w:t>Concilia</w:t>
      </w:r>
      <w:proofErr w:type="spellEnd"/>
      <w:r>
        <w:t xml:space="preserve"> / </w:t>
      </w:r>
      <w:proofErr w:type="spellStart"/>
      <w:r>
        <w:t>unnd</w:t>
      </w:r>
      <w:proofErr w:type="spellEnd"/>
      <w:r>
        <w:t xml:space="preserve"> alt </w:t>
      </w:r>
      <w:proofErr w:type="spellStart"/>
      <w:r>
        <w:t>gebreuche</w:t>
      </w:r>
      <w:proofErr w:type="spellEnd"/>
      <w:r>
        <w:t xml:space="preserve">. Das </w:t>
      </w:r>
      <w:proofErr w:type="spellStart"/>
      <w:r>
        <w:t>wort</w:t>
      </w:r>
      <w:proofErr w:type="spellEnd"/>
      <w:r>
        <w:t xml:space="preserve"> </w:t>
      </w:r>
      <w:proofErr w:type="spellStart"/>
      <w:r>
        <w:t>Gots</w:t>
      </w:r>
      <w:proofErr w:type="spellEnd"/>
      <w:r>
        <w:t xml:space="preserve"> ist alt / das mangelt euch / </w:t>
      </w:r>
      <w:proofErr w:type="spellStart"/>
      <w:r>
        <w:t>as</w:t>
      </w:r>
      <w:proofErr w:type="spellEnd"/>
      <w:r>
        <w:t xml:space="preserve"> </w:t>
      </w:r>
      <w:proofErr w:type="spellStart"/>
      <w:r>
        <w:t>solt</w:t>
      </w:r>
      <w:proofErr w:type="spellEnd"/>
      <w:r>
        <w:t xml:space="preserve"> </w:t>
      </w:r>
      <w:proofErr w:type="spellStart"/>
      <w:r>
        <w:t>ir</w:t>
      </w:r>
      <w:proofErr w:type="spellEnd"/>
      <w:r>
        <w:t xml:space="preserve"> hören /</w:t>
      </w:r>
      <w:proofErr w:type="spellStart"/>
      <w:r>
        <w:t>dz</w:t>
      </w:r>
      <w:proofErr w:type="spellEnd"/>
      <w:r>
        <w:t xml:space="preserve"> in alle </w:t>
      </w:r>
      <w:proofErr w:type="spellStart"/>
      <w:r>
        <w:t>menschen</w:t>
      </w:r>
      <w:proofErr w:type="spellEnd"/>
      <w:r>
        <w:t xml:space="preserve"> </w:t>
      </w:r>
      <w:proofErr w:type="spellStart"/>
      <w:r>
        <w:t>zebringen</w:t>
      </w:r>
      <w:proofErr w:type="spellEnd"/>
      <w:r>
        <w:t xml:space="preserve"> / </w:t>
      </w:r>
      <w:proofErr w:type="spellStart"/>
      <w:r>
        <w:t>solt</w:t>
      </w:r>
      <w:proofErr w:type="spellEnd"/>
      <w:r>
        <w:t xml:space="preserve"> </w:t>
      </w:r>
      <w:proofErr w:type="spellStart"/>
      <w:r>
        <w:t>ir</w:t>
      </w:r>
      <w:proofErr w:type="spellEnd"/>
      <w:r>
        <w:t xml:space="preserve"> Gott stets um fromm / </w:t>
      </w:r>
      <w:proofErr w:type="spellStart"/>
      <w:r>
        <w:t>auffrichtig</w:t>
      </w:r>
      <w:proofErr w:type="spellEnd"/>
      <w:r>
        <w:t xml:space="preserve"> / </w:t>
      </w:r>
      <w:proofErr w:type="spellStart"/>
      <w:r>
        <w:t>gelert</w:t>
      </w:r>
      <w:proofErr w:type="spellEnd"/>
      <w:r>
        <w:t xml:space="preserve"> und gute </w:t>
      </w:r>
      <w:proofErr w:type="spellStart"/>
      <w:r>
        <w:t>predicanten</w:t>
      </w:r>
      <w:proofErr w:type="spellEnd"/>
      <w:r>
        <w:t xml:space="preserve"> bitten. Wenn </w:t>
      </w:r>
      <w:proofErr w:type="spellStart"/>
      <w:r>
        <w:t>ir</w:t>
      </w:r>
      <w:proofErr w:type="spellEnd"/>
      <w:r>
        <w:t xml:space="preserve"> die </w:t>
      </w:r>
      <w:proofErr w:type="spellStart"/>
      <w:r>
        <w:t>hetten</w:t>
      </w:r>
      <w:proofErr w:type="spellEnd"/>
      <w:r>
        <w:t xml:space="preserve"> / so würden alle groß und kleine </w:t>
      </w:r>
      <w:proofErr w:type="spellStart"/>
      <w:r>
        <w:t>irrtumb</w:t>
      </w:r>
      <w:proofErr w:type="spellEnd"/>
      <w:r>
        <w:t xml:space="preserve"> </w:t>
      </w:r>
      <w:proofErr w:type="spellStart"/>
      <w:r>
        <w:t>under</w:t>
      </w:r>
      <w:proofErr w:type="spellEnd"/>
      <w:r>
        <w:t xml:space="preserve"> euch bald vertilgt werden. Nun so schickts </w:t>
      </w:r>
      <w:proofErr w:type="spellStart"/>
      <w:r>
        <w:t>Got</w:t>
      </w:r>
      <w:proofErr w:type="spellEnd"/>
      <w:r>
        <w:t xml:space="preserve"> / dieweil </w:t>
      </w:r>
      <w:proofErr w:type="spellStart"/>
      <w:r>
        <w:t>ir</w:t>
      </w:r>
      <w:proofErr w:type="spellEnd"/>
      <w:r>
        <w:t xml:space="preserve"> mit </w:t>
      </w:r>
      <w:proofErr w:type="spellStart"/>
      <w:r>
        <w:t>gwalt</w:t>
      </w:r>
      <w:proofErr w:type="spellEnd"/>
      <w:r>
        <w:t xml:space="preserve"> / den unnützen </w:t>
      </w:r>
      <w:proofErr w:type="spellStart"/>
      <w:r>
        <w:t>plettnern</w:t>
      </w:r>
      <w:proofErr w:type="spellEnd"/>
      <w:r>
        <w:t xml:space="preserve"> zu dienst / die </w:t>
      </w:r>
      <w:proofErr w:type="spellStart"/>
      <w:r>
        <w:t>offenlich</w:t>
      </w:r>
      <w:proofErr w:type="spellEnd"/>
      <w:r>
        <w:t xml:space="preserve"> </w:t>
      </w:r>
      <w:proofErr w:type="spellStart"/>
      <w:r>
        <w:t>warheit</w:t>
      </w:r>
      <w:proofErr w:type="spellEnd"/>
      <w:r>
        <w:t xml:space="preserve"> zu </w:t>
      </w:r>
      <w:proofErr w:type="spellStart"/>
      <w:r>
        <w:t>schmehen</w:t>
      </w:r>
      <w:proofErr w:type="spellEnd"/>
      <w:r>
        <w:t xml:space="preserve"> und christlich </w:t>
      </w:r>
      <w:proofErr w:type="spellStart"/>
      <w:r>
        <w:t>prediger</w:t>
      </w:r>
      <w:proofErr w:type="spellEnd"/>
      <w:r>
        <w:t xml:space="preserve"> zu vertreiben </w:t>
      </w:r>
      <w:proofErr w:type="spellStart"/>
      <w:r>
        <w:t>understat</w:t>
      </w:r>
      <w:proofErr w:type="spellEnd"/>
      <w:r>
        <w:t xml:space="preserve"> / das euch </w:t>
      </w:r>
      <w:proofErr w:type="spellStart"/>
      <w:r>
        <w:t>under</w:t>
      </w:r>
      <w:proofErr w:type="spellEnd"/>
      <w:r>
        <w:t xml:space="preserve"> die </w:t>
      </w:r>
      <w:proofErr w:type="spellStart"/>
      <w:r>
        <w:t>nasen</w:t>
      </w:r>
      <w:proofErr w:type="spellEnd"/>
      <w:r>
        <w:t xml:space="preserve"> </w:t>
      </w:r>
      <w:proofErr w:type="spellStart"/>
      <w:r>
        <w:t>solich</w:t>
      </w:r>
      <w:proofErr w:type="spellEnd"/>
      <w:r>
        <w:t xml:space="preserve"> arm / </w:t>
      </w:r>
      <w:proofErr w:type="spellStart"/>
      <w:r>
        <w:t>unverstendig</w:t>
      </w:r>
      <w:proofErr w:type="spellEnd"/>
      <w:r>
        <w:t xml:space="preserve"> </w:t>
      </w:r>
      <w:proofErr w:type="spellStart"/>
      <w:r>
        <w:t>leut</w:t>
      </w:r>
      <w:proofErr w:type="spellEnd"/>
      <w:r>
        <w:t xml:space="preserve"> kommen / glich ob sie sagen </w:t>
      </w:r>
      <w:proofErr w:type="spellStart"/>
      <w:r>
        <w:t>wolten</w:t>
      </w:r>
      <w:proofErr w:type="spellEnd"/>
      <w:r>
        <w:t xml:space="preserve">: </w:t>
      </w:r>
      <w:proofErr w:type="spellStart"/>
      <w:r>
        <w:t>Wolan</w:t>
      </w:r>
      <w:proofErr w:type="spellEnd"/>
      <w:r>
        <w:t xml:space="preserve"> /</w:t>
      </w:r>
      <w:proofErr w:type="spellStart"/>
      <w:r>
        <w:t>ir</w:t>
      </w:r>
      <w:proofErr w:type="spellEnd"/>
      <w:r>
        <w:t xml:space="preserve"> </w:t>
      </w:r>
      <w:proofErr w:type="spellStart"/>
      <w:r>
        <w:t>heupter</w:t>
      </w:r>
      <w:proofErr w:type="spellEnd"/>
      <w:r>
        <w:t xml:space="preserve"> Richter und grossen </w:t>
      </w:r>
      <w:proofErr w:type="spellStart"/>
      <w:r>
        <w:t>köpff</w:t>
      </w:r>
      <w:proofErr w:type="spellEnd"/>
      <w:r>
        <w:t xml:space="preserve"> / </w:t>
      </w:r>
      <w:proofErr w:type="spellStart"/>
      <w:r>
        <w:t>solten</w:t>
      </w:r>
      <w:proofErr w:type="spellEnd"/>
      <w:r>
        <w:t xml:space="preserve"> die </w:t>
      </w:r>
      <w:proofErr w:type="spellStart"/>
      <w:r>
        <w:t>götlich</w:t>
      </w:r>
      <w:proofErr w:type="spellEnd"/>
      <w:r>
        <w:t xml:space="preserve"> </w:t>
      </w:r>
      <w:proofErr w:type="spellStart"/>
      <w:r>
        <w:t>warheit</w:t>
      </w:r>
      <w:proofErr w:type="spellEnd"/>
      <w:r>
        <w:t xml:space="preserve"> / das </w:t>
      </w:r>
      <w:proofErr w:type="spellStart"/>
      <w:r>
        <w:t>heylig</w:t>
      </w:r>
      <w:proofErr w:type="spellEnd"/>
      <w:r>
        <w:t xml:space="preserve"> Evangelium </w:t>
      </w:r>
      <w:proofErr w:type="spellStart"/>
      <w:r>
        <w:t>handthaben</w:t>
      </w:r>
      <w:proofErr w:type="spellEnd"/>
      <w:r>
        <w:t xml:space="preserve"> / und so </w:t>
      </w:r>
      <w:proofErr w:type="spellStart"/>
      <w:r>
        <w:t>ir</w:t>
      </w:r>
      <w:proofErr w:type="spellEnd"/>
      <w:r>
        <w:t xml:space="preserve"> </w:t>
      </w:r>
      <w:proofErr w:type="spellStart"/>
      <w:r>
        <w:t>dz</w:t>
      </w:r>
      <w:proofErr w:type="spellEnd"/>
      <w:r>
        <w:t xml:space="preserve"> </w:t>
      </w:r>
      <w:proofErr w:type="spellStart"/>
      <w:r>
        <w:t>nit</w:t>
      </w:r>
      <w:proofErr w:type="spellEnd"/>
      <w:r>
        <w:t xml:space="preserve"> thun / </w:t>
      </w:r>
      <w:proofErr w:type="spellStart"/>
      <w:r>
        <w:t>sunder</w:t>
      </w:r>
      <w:proofErr w:type="spellEnd"/>
      <w:r>
        <w:t xml:space="preserve"> </w:t>
      </w:r>
      <w:proofErr w:type="spellStart"/>
      <w:r>
        <w:t>eebruch</w:t>
      </w:r>
      <w:proofErr w:type="spellEnd"/>
      <w:r>
        <w:t xml:space="preserve"> / </w:t>
      </w:r>
      <w:proofErr w:type="spellStart"/>
      <w:r>
        <w:t>hurery</w:t>
      </w:r>
      <w:proofErr w:type="spellEnd"/>
      <w:r>
        <w:t xml:space="preserve"> / </w:t>
      </w:r>
      <w:proofErr w:type="spellStart"/>
      <w:r>
        <w:t>geitz</w:t>
      </w:r>
      <w:proofErr w:type="spellEnd"/>
      <w:r>
        <w:t xml:space="preserve"> / </w:t>
      </w:r>
      <w:proofErr w:type="spellStart"/>
      <w:r>
        <w:t>wucher</w:t>
      </w:r>
      <w:proofErr w:type="spellEnd"/>
      <w:r>
        <w:t xml:space="preserve"> / </w:t>
      </w:r>
      <w:proofErr w:type="spellStart"/>
      <w:r>
        <w:t>verdruckung</w:t>
      </w:r>
      <w:proofErr w:type="spellEnd"/>
      <w:r>
        <w:t xml:space="preserve"> der armen / </w:t>
      </w:r>
      <w:proofErr w:type="spellStart"/>
      <w:r>
        <w:t>wollust</w:t>
      </w:r>
      <w:proofErr w:type="spellEnd"/>
      <w:r>
        <w:t xml:space="preserve"> der </w:t>
      </w:r>
      <w:proofErr w:type="spellStart"/>
      <w:r>
        <w:t>pfaffen</w:t>
      </w:r>
      <w:proofErr w:type="spellEnd"/>
      <w:r>
        <w:t xml:space="preserve"> / und </w:t>
      </w:r>
      <w:proofErr w:type="spellStart"/>
      <w:r>
        <w:t>pfarrhern</w:t>
      </w:r>
      <w:proofErr w:type="spellEnd"/>
      <w:r>
        <w:t xml:space="preserve"> / und </w:t>
      </w:r>
      <w:proofErr w:type="spellStart"/>
      <w:r>
        <w:t>füllerey</w:t>
      </w:r>
      <w:proofErr w:type="spellEnd"/>
      <w:r>
        <w:t xml:space="preserve"> / nachlassen / </w:t>
      </w:r>
      <w:proofErr w:type="spellStart"/>
      <w:r>
        <w:t>unnd</w:t>
      </w:r>
      <w:proofErr w:type="spellEnd"/>
      <w:r>
        <w:t xml:space="preserve"> selbst </w:t>
      </w:r>
      <w:proofErr w:type="spellStart"/>
      <w:r>
        <w:t>handthaben</w:t>
      </w:r>
      <w:proofErr w:type="spellEnd"/>
      <w:r>
        <w:t xml:space="preserve">. So </w:t>
      </w:r>
      <w:proofErr w:type="spellStart"/>
      <w:r>
        <w:t>steen</w:t>
      </w:r>
      <w:proofErr w:type="spellEnd"/>
      <w:r>
        <w:t xml:space="preserve"> wir hie als die geringsten / </w:t>
      </w:r>
      <w:proofErr w:type="spellStart"/>
      <w:r>
        <w:t>armsten</w:t>
      </w:r>
      <w:proofErr w:type="spellEnd"/>
      <w:r>
        <w:t xml:space="preserve"> / </w:t>
      </w:r>
      <w:proofErr w:type="spellStart"/>
      <w:r>
        <w:t>unverstendigsten</w:t>
      </w:r>
      <w:proofErr w:type="spellEnd"/>
      <w:r>
        <w:t xml:space="preserve"> / </w:t>
      </w:r>
      <w:proofErr w:type="spellStart"/>
      <w:r>
        <w:t>begeren</w:t>
      </w:r>
      <w:proofErr w:type="spellEnd"/>
      <w:r>
        <w:t xml:space="preserve"> bessern </w:t>
      </w:r>
      <w:proofErr w:type="spellStart"/>
      <w:r>
        <w:t>bericht</w:t>
      </w:r>
      <w:proofErr w:type="spellEnd"/>
      <w:r>
        <w:t xml:space="preserve"> und </w:t>
      </w:r>
      <w:proofErr w:type="spellStart"/>
      <w:r>
        <w:t>endrung</w:t>
      </w:r>
      <w:proofErr w:type="spellEnd"/>
      <w:r>
        <w:t xml:space="preserve"> der </w:t>
      </w:r>
      <w:proofErr w:type="spellStart"/>
      <w:r>
        <w:t>uneere</w:t>
      </w:r>
      <w:proofErr w:type="spellEnd"/>
      <w:r>
        <w:t xml:space="preserve"> Gottes. Und ich halt dafür es </w:t>
      </w:r>
      <w:proofErr w:type="spellStart"/>
      <w:r>
        <w:t>sy</w:t>
      </w:r>
      <w:proofErr w:type="spellEnd"/>
      <w:r>
        <w:t xml:space="preserve"> ein </w:t>
      </w:r>
      <w:proofErr w:type="spellStart"/>
      <w:r>
        <w:t>versuchung</w:t>
      </w:r>
      <w:proofErr w:type="spellEnd"/>
      <w:r>
        <w:t xml:space="preserve"> Gottes / ob </w:t>
      </w:r>
      <w:proofErr w:type="spellStart"/>
      <w:r>
        <w:t>ir</w:t>
      </w:r>
      <w:proofErr w:type="spellEnd"/>
      <w:r>
        <w:t xml:space="preserve"> auch sein </w:t>
      </w:r>
      <w:proofErr w:type="spellStart"/>
      <w:r>
        <w:t>eer</w:t>
      </w:r>
      <w:proofErr w:type="spellEnd"/>
      <w:r>
        <w:t xml:space="preserve"> und </w:t>
      </w:r>
      <w:proofErr w:type="spellStart"/>
      <w:r>
        <w:t>wort</w:t>
      </w:r>
      <w:proofErr w:type="spellEnd"/>
      <w:r>
        <w:t xml:space="preserve"> / der </w:t>
      </w:r>
      <w:proofErr w:type="spellStart"/>
      <w:r>
        <w:t>welt</w:t>
      </w:r>
      <w:proofErr w:type="spellEnd"/>
      <w:r>
        <w:t xml:space="preserve"> und menschlicher lügen </w:t>
      </w:r>
      <w:proofErr w:type="spellStart"/>
      <w:r>
        <w:t>fürstellen</w:t>
      </w:r>
      <w:proofErr w:type="spellEnd"/>
      <w:r>
        <w:t xml:space="preserve"> </w:t>
      </w:r>
      <w:proofErr w:type="spellStart"/>
      <w:r>
        <w:t>wolet</w:t>
      </w:r>
      <w:proofErr w:type="spellEnd"/>
      <w:r>
        <w:t xml:space="preserve"> / und ein mittel / euch zu rechter Evangelischer </w:t>
      </w:r>
      <w:proofErr w:type="spellStart"/>
      <w:r>
        <w:t>erkantnuß</w:t>
      </w:r>
      <w:proofErr w:type="spellEnd"/>
      <w:r>
        <w:t xml:space="preserve"> </w:t>
      </w:r>
      <w:proofErr w:type="spellStart"/>
      <w:r>
        <w:t>zebringen</w:t>
      </w:r>
      <w:proofErr w:type="spellEnd"/>
      <w:r>
        <w:t xml:space="preserve">. Wo </w:t>
      </w:r>
      <w:proofErr w:type="spellStart"/>
      <w:r>
        <w:t>ir</w:t>
      </w:r>
      <w:proofErr w:type="spellEnd"/>
      <w:r>
        <w:t xml:space="preserve"> aber solch wunderliche und </w:t>
      </w:r>
      <w:proofErr w:type="spellStart"/>
      <w:r>
        <w:t>gnedig</w:t>
      </w:r>
      <w:proofErr w:type="spellEnd"/>
      <w:r>
        <w:t xml:space="preserve"> </w:t>
      </w:r>
      <w:proofErr w:type="spellStart"/>
      <w:r>
        <w:t>anbietung</w:t>
      </w:r>
      <w:proofErr w:type="spellEnd"/>
      <w:r>
        <w:t xml:space="preserve"> </w:t>
      </w:r>
      <w:proofErr w:type="spellStart"/>
      <w:r>
        <w:t>götlicher</w:t>
      </w:r>
      <w:proofErr w:type="spellEnd"/>
      <w:r>
        <w:t xml:space="preserve"> </w:t>
      </w:r>
      <w:proofErr w:type="spellStart"/>
      <w:r>
        <w:t>warheit</w:t>
      </w:r>
      <w:proofErr w:type="spellEnd"/>
      <w:r>
        <w:t xml:space="preserve"> </w:t>
      </w:r>
      <w:proofErr w:type="spellStart"/>
      <w:r>
        <w:t>nit</w:t>
      </w:r>
      <w:proofErr w:type="spellEnd"/>
      <w:r>
        <w:t xml:space="preserve"> </w:t>
      </w:r>
      <w:proofErr w:type="spellStart"/>
      <w:r>
        <w:t>behertzigen</w:t>
      </w:r>
      <w:proofErr w:type="spellEnd"/>
      <w:r>
        <w:t xml:space="preserve"> on alle </w:t>
      </w:r>
      <w:proofErr w:type="spellStart"/>
      <w:r>
        <w:t>forcht</w:t>
      </w:r>
      <w:proofErr w:type="spellEnd"/>
      <w:r>
        <w:t xml:space="preserve"> mit </w:t>
      </w:r>
      <w:proofErr w:type="spellStart"/>
      <w:r>
        <w:t>urteyl</w:t>
      </w:r>
      <w:proofErr w:type="spellEnd"/>
      <w:r>
        <w:t xml:space="preserve"> </w:t>
      </w:r>
      <w:proofErr w:type="spellStart"/>
      <w:r>
        <w:t>fürfaren</w:t>
      </w:r>
      <w:proofErr w:type="spellEnd"/>
      <w:r>
        <w:t xml:space="preserve"> / und </w:t>
      </w:r>
      <w:proofErr w:type="spellStart"/>
      <w:r>
        <w:t>villicht</w:t>
      </w:r>
      <w:proofErr w:type="spellEnd"/>
      <w:r>
        <w:t xml:space="preserve"> diese armen </w:t>
      </w:r>
      <w:proofErr w:type="spellStart"/>
      <w:r>
        <w:t>umbs</w:t>
      </w:r>
      <w:proofErr w:type="spellEnd"/>
      <w:r>
        <w:t xml:space="preserve"> leben bringt / so </w:t>
      </w:r>
      <w:proofErr w:type="spellStart"/>
      <w:r>
        <w:t>wirt</w:t>
      </w:r>
      <w:proofErr w:type="spellEnd"/>
      <w:r>
        <w:t xml:space="preserve"> Gott gewißlich an der groß / schwer plagen und straff </w:t>
      </w:r>
      <w:proofErr w:type="spellStart"/>
      <w:r>
        <w:t>under</w:t>
      </w:r>
      <w:proofErr w:type="spellEnd"/>
      <w:r>
        <w:t xml:space="preserve"> euch senden / damit die rechten </w:t>
      </w:r>
      <w:proofErr w:type="spellStart"/>
      <w:r>
        <w:t>gotlesterer</w:t>
      </w:r>
      <w:proofErr w:type="spellEnd"/>
      <w:r>
        <w:t xml:space="preserve"> / </w:t>
      </w:r>
      <w:proofErr w:type="spellStart"/>
      <w:r>
        <w:t>münch</w:t>
      </w:r>
      <w:proofErr w:type="spellEnd"/>
      <w:r>
        <w:t xml:space="preserve"> und </w:t>
      </w:r>
      <w:proofErr w:type="spellStart"/>
      <w:r>
        <w:t>pfaffen</w:t>
      </w:r>
      <w:proofErr w:type="spellEnd"/>
      <w:r>
        <w:t xml:space="preserve"> </w:t>
      </w:r>
      <w:proofErr w:type="spellStart"/>
      <w:r>
        <w:t>bübery</w:t>
      </w:r>
      <w:proofErr w:type="spellEnd"/>
      <w:r>
        <w:t xml:space="preserve"> durch euch </w:t>
      </w:r>
      <w:proofErr w:type="spellStart"/>
      <w:r>
        <w:t>nit</w:t>
      </w:r>
      <w:proofErr w:type="spellEnd"/>
      <w:r>
        <w:t xml:space="preserve"> entdeckt / </w:t>
      </w:r>
      <w:proofErr w:type="spellStart"/>
      <w:r>
        <w:t>sundern</w:t>
      </w:r>
      <w:proofErr w:type="spellEnd"/>
      <w:r>
        <w:t xml:space="preserve"> </w:t>
      </w:r>
      <w:proofErr w:type="spellStart"/>
      <w:r>
        <w:t>destommer</w:t>
      </w:r>
      <w:proofErr w:type="spellEnd"/>
      <w:r>
        <w:t xml:space="preserve"> an tag </w:t>
      </w:r>
      <w:proofErr w:type="spellStart"/>
      <w:r>
        <w:t>kummen</w:t>
      </w:r>
      <w:proofErr w:type="spellEnd"/>
      <w:r>
        <w:t xml:space="preserve"> / und der </w:t>
      </w:r>
      <w:proofErr w:type="spellStart"/>
      <w:r>
        <w:t>gmeine</w:t>
      </w:r>
      <w:proofErr w:type="spellEnd"/>
      <w:r>
        <w:t xml:space="preserve"> man </w:t>
      </w:r>
      <w:proofErr w:type="spellStart"/>
      <w:r>
        <w:t>ie</w:t>
      </w:r>
      <w:proofErr w:type="spellEnd"/>
      <w:r>
        <w:t xml:space="preserve"> </w:t>
      </w:r>
      <w:proofErr w:type="spellStart"/>
      <w:r>
        <w:t>hefftiger</w:t>
      </w:r>
      <w:proofErr w:type="spellEnd"/>
      <w:r>
        <w:t xml:space="preserve"> nach der christlichen </w:t>
      </w:r>
      <w:proofErr w:type="spellStart"/>
      <w:r>
        <w:t>warheit</w:t>
      </w:r>
      <w:proofErr w:type="spellEnd"/>
      <w:r>
        <w:t xml:space="preserve"> dürsten </w:t>
      </w:r>
      <w:proofErr w:type="spellStart"/>
      <w:r>
        <w:t>wirt</w:t>
      </w:r>
      <w:proofErr w:type="spellEnd"/>
      <w:r>
        <w:t xml:space="preserve">. </w:t>
      </w:r>
    </w:p>
    <w:p w14:paraId="771354D2" w14:textId="77777777" w:rsidR="008B5841" w:rsidRDefault="008B5841" w:rsidP="008B5841">
      <w:pPr>
        <w:pStyle w:val="StandardWeb"/>
      </w:pPr>
      <w:proofErr w:type="spellStart"/>
      <w:r>
        <w:t>Herublieber</w:t>
      </w:r>
      <w:proofErr w:type="spellEnd"/>
      <w:r>
        <w:t xml:space="preserve"> freund / lassen </w:t>
      </w:r>
      <w:proofErr w:type="spellStart"/>
      <w:r>
        <w:t>ewern</w:t>
      </w:r>
      <w:proofErr w:type="spellEnd"/>
      <w:r>
        <w:t xml:space="preserve"> verstand / </w:t>
      </w:r>
      <w:proofErr w:type="spellStart"/>
      <w:r>
        <w:t>witz</w:t>
      </w:r>
      <w:proofErr w:type="spellEnd"/>
      <w:r>
        <w:t xml:space="preserve"> und </w:t>
      </w:r>
      <w:proofErr w:type="spellStart"/>
      <w:r>
        <w:t>weißheit</w:t>
      </w:r>
      <w:proofErr w:type="spellEnd"/>
      <w:r>
        <w:t xml:space="preserve"> in </w:t>
      </w:r>
      <w:proofErr w:type="spellStart"/>
      <w:r>
        <w:t>diser</w:t>
      </w:r>
      <w:proofErr w:type="spellEnd"/>
      <w:r>
        <w:t xml:space="preserve"> </w:t>
      </w:r>
      <w:proofErr w:type="spellStart"/>
      <w:r>
        <w:t>sachen</w:t>
      </w:r>
      <w:proofErr w:type="spellEnd"/>
      <w:r>
        <w:t xml:space="preserve"> / und schafft her / </w:t>
      </w:r>
      <w:proofErr w:type="spellStart"/>
      <w:r>
        <w:t>gelerte</w:t>
      </w:r>
      <w:proofErr w:type="spellEnd"/>
      <w:r>
        <w:t xml:space="preserve"> zum reich </w:t>
      </w:r>
      <w:proofErr w:type="spellStart"/>
      <w:r>
        <w:t>gottes</w:t>
      </w:r>
      <w:proofErr w:type="spellEnd"/>
      <w:r>
        <w:t xml:space="preserve"> / weise / </w:t>
      </w:r>
      <w:proofErr w:type="spellStart"/>
      <w:r>
        <w:t>verstendig</w:t>
      </w:r>
      <w:proofErr w:type="spellEnd"/>
      <w:r>
        <w:t xml:space="preserve"> </w:t>
      </w:r>
      <w:proofErr w:type="spellStart"/>
      <w:r>
        <w:t>leut</w:t>
      </w:r>
      <w:proofErr w:type="spellEnd"/>
      <w:r>
        <w:t xml:space="preserve"> / recht zu richten. Habt </w:t>
      </w:r>
      <w:proofErr w:type="spellStart"/>
      <w:r>
        <w:t>ir</w:t>
      </w:r>
      <w:proofErr w:type="spellEnd"/>
      <w:r>
        <w:t xml:space="preserve"> doch allweg den </w:t>
      </w:r>
      <w:proofErr w:type="spellStart"/>
      <w:r>
        <w:t>bruch</w:t>
      </w:r>
      <w:proofErr w:type="spellEnd"/>
      <w:r>
        <w:t xml:space="preserve"> und </w:t>
      </w:r>
      <w:proofErr w:type="spellStart"/>
      <w:r>
        <w:t>gwonheit</w:t>
      </w:r>
      <w:proofErr w:type="spellEnd"/>
      <w:r>
        <w:t xml:space="preserve"> / </w:t>
      </w:r>
      <w:proofErr w:type="spellStart"/>
      <w:r>
        <w:t>wa</w:t>
      </w:r>
      <w:proofErr w:type="spellEnd"/>
      <w:r>
        <w:t xml:space="preserve"> euch verstands mangelt / auch </w:t>
      </w:r>
      <w:proofErr w:type="spellStart"/>
      <w:r>
        <w:t>uber</w:t>
      </w:r>
      <w:proofErr w:type="spellEnd"/>
      <w:r>
        <w:t xml:space="preserve"> ein par alter </w:t>
      </w:r>
      <w:proofErr w:type="spellStart"/>
      <w:r>
        <w:t>stieffeln</w:t>
      </w:r>
      <w:proofErr w:type="spellEnd"/>
      <w:r>
        <w:t xml:space="preserve"> </w:t>
      </w:r>
      <w:proofErr w:type="spellStart"/>
      <w:r>
        <w:t>bdacht</w:t>
      </w:r>
      <w:proofErr w:type="spellEnd"/>
      <w:r>
        <w:t xml:space="preserve"> und </w:t>
      </w:r>
      <w:proofErr w:type="spellStart"/>
      <w:r>
        <w:t>uffschub</w:t>
      </w:r>
      <w:proofErr w:type="spellEnd"/>
      <w:r>
        <w:t xml:space="preserve"> </w:t>
      </w:r>
      <w:proofErr w:type="spellStart"/>
      <w:r>
        <w:t>zenemmen</w:t>
      </w:r>
      <w:proofErr w:type="spellEnd"/>
      <w:r>
        <w:t xml:space="preserve">. Ja </w:t>
      </w:r>
      <w:proofErr w:type="spellStart"/>
      <w:r>
        <w:t>dise</w:t>
      </w:r>
      <w:proofErr w:type="spellEnd"/>
      <w:r>
        <w:t xml:space="preserve"> </w:t>
      </w:r>
      <w:proofErr w:type="spellStart"/>
      <w:r>
        <w:t>sach</w:t>
      </w:r>
      <w:proofErr w:type="spellEnd"/>
      <w:r>
        <w:t xml:space="preserve"> von euch schlagen / und für die weisen / die der </w:t>
      </w:r>
      <w:proofErr w:type="spellStart"/>
      <w:r>
        <w:t>schrifft</w:t>
      </w:r>
      <w:proofErr w:type="spellEnd"/>
      <w:r>
        <w:t xml:space="preserve"> und </w:t>
      </w:r>
      <w:proofErr w:type="spellStart"/>
      <w:r>
        <w:t>warheit</w:t>
      </w:r>
      <w:proofErr w:type="spellEnd"/>
      <w:r>
        <w:t xml:space="preserve"> rechten und guten verstand haben / dann </w:t>
      </w:r>
      <w:proofErr w:type="spellStart"/>
      <w:r>
        <w:t>ir</w:t>
      </w:r>
      <w:proofErr w:type="spellEnd"/>
      <w:r>
        <w:t xml:space="preserve"> es frey </w:t>
      </w:r>
      <w:proofErr w:type="spellStart"/>
      <w:r>
        <w:t>darfu</w:t>
      </w:r>
      <w:proofErr w:type="spellEnd"/>
      <w:r>
        <w:t xml:space="preserve"> halten sollen / </w:t>
      </w:r>
      <w:proofErr w:type="spellStart"/>
      <w:r>
        <w:t>dz</w:t>
      </w:r>
      <w:proofErr w:type="spellEnd"/>
      <w:r>
        <w:t xml:space="preserve"> </w:t>
      </w:r>
      <w:proofErr w:type="spellStart"/>
      <w:r>
        <w:t>dise</w:t>
      </w:r>
      <w:proofErr w:type="spellEnd"/>
      <w:r>
        <w:t xml:space="preserve"> arme sich mit dem </w:t>
      </w:r>
      <w:proofErr w:type="spellStart"/>
      <w:r>
        <w:t>widertauff</w:t>
      </w:r>
      <w:proofErr w:type="spellEnd"/>
      <w:r>
        <w:t xml:space="preserve"> </w:t>
      </w:r>
      <w:proofErr w:type="spellStart"/>
      <w:r>
        <w:t>nit</w:t>
      </w:r>
      <w:proofErr w:type="spellEnd"/>
      <w:r>
        <w:t xml:space="preserve"> </w:t>
      </w:r>
      <w:proofErr w:type="spellStart"/>
      <w:r>
        <w:t>laso</w:t>
      </w:r>
      <w:proofErr w:type="spellEnd"/>
      <w:r>
        <w:t xml:space="preserve"> hoch gegen </w:t>
      </w:r>
      <w:proofErr w:type="spellStart"/>
      <w:r>
        <w:t>got</w:t>
      </w:r>
      <w:proofErr w:type="spellEnd"/>
      <w:r>
        <w:t xml:space="preserve"> </w:t>
      </w:r>
      <w:proofErr w:type="spellStart"/>
      <w:r>
        <w:t>verschuldigt</w:t>
      </w:r>
      <w:proofErr w:type="spellEnd"/>
      <w:r>
        <w:t xml:space="preserve"> / das er </w:t>
      </w:r>
      <w:proofErr w:type="spellStart"/>
      <w:r>
        <w:t>ir</w:t>
      </w:r>
      <w:proofErr w:type="spellEnd"/>
      <w:r>
        <w:t xml:space="preserve"> </w:t>
      </w:r>
      <w:proofErr w:type="spellStart"/>
      <w:r>
        <w:t>seel</w:t>
      </w:r>
      <w:proofErr w:type="spellEnd"/>
      <w:r>
        <w:t xml:space="preserve"> </w:t>
      </w:r>
      <w:proofErr w:type="spellStart"/>
      <w:r>
        <w:t>darumb</w:t>
      </w:r>
      <w:proofErr w:type="spellEnd"/>
      <w:r>
        <w:t xml:space="preserve"> </w:t>
      </w:r>
      <w:proofErr w:type="spellStart"/>
      <w:r>
        <w:t>werd</w:t>
      </w:r>
      <w:proofErr w:type="spellEnd"/>
      <w:r>
        <w:t xml:space="preserve"> verdammen / noch auch gegen die </w:t>
      </w:r>
      <w:proofErr w:type="spellStart"/>
      <w:r>
        <w:t>oberkeit</w:t>
      </w:r>
      <w:proofErr w:type="spellEnd"/>
      <w:r>
        <w:t xml:space="preserve"> oder allen </w:t>
      </w:r>
      <w:proofErr w:type="spellStart"/>
      <w:r>
        <w:t>menschen</w:t>
      </w:r>
      <w:proofErr w:type="spellEnd"/>
      <w:r>
        <w:t xml:space="preserve"> deßhalb also gefrevelt / </w:t>
      </w:r>
      <w:proofErr w:type="spellStart"/>
      <w:r>
        <w:t>dz</w:t>
      </w:r>
      <w:proofErr w:type="spellEnd"/>
      <w:r>
        <w:t xml:space="preserve"> sie </w:t>
      </w:r>
      <w:proofErr w:type="spellStart"/>
      <w:r>
        <w:t>jren</w:t>
      </w:r>
      <w:proofErr w:type="spellEnd"/>
      <w:r>
        <w:t xml:space="preserve"> leib </w:t>
      </w:r>
      <w:proofErr w:type="spellStart"/>
      <w:r>
        <w:t>verwircket</w:t>
      </w:r>
      <w:proofErr w:type="spellEnd"/>
      <w:r>
        <w:t xml:space="preserve"> haben / Ursach: Der rechte oder </w:t>
      </w:r>
      <w:proofErr w:type="spellStart"/>
      <w:r>
        <w:t>widertauff</w:t>
      </w:r>
      <w:proofErr w:type="spellEnd"/>
      <w:r>
        <w:t xml:space="preserve"> / ist </w:t>
      </w:r>
      <w:proofErr w:type="spellStart"/>
      <w:r>
        <w:t>solicher</w:t>
      </w:r>
      <w:proofErr w:type="spellEnd"/>
      <w:r>
        <w:t xml:space="preserve"> </w:t>
      </w:r>
      <w:proofErr w:type="spellStart"/>
      <w:r>
        <w:t>krafft</w:t>
      </w:r>
      <w:proofErr w:type="spellEnd"/>
      <w:r>
        <w:t xml:space="preserve"> </w:t>
      </w:r>
      <w:proofErr w:type="spellStart"/>
      <w:r>
        <w:t>nit</w:t>
      </w:r>
      <w:proofErr w:type="spellEnd"/>
      <w:r>
        <w:t xml:space="preserve"> / das er </w:t>
      </w:r>
      <w:proofErr w:type="spellStart"/>
      <w:r>
        <w:t>mög</w:t>
      </w:r>
      <w:proofErr w:type="spellEnd"/>
      <w:r>
        <w:t xml:space="preserve"> den </w:t>
      </w:r>
      <w:proofErr w:type="spellStart"/>
      <w:r>
        <w:t>menschen</w:t>
      </w:r>
      <w:proofErr w:type="spellEnd"/>
      <w:r>
        <w:t xml:space="preserve"> selig machen oder verdammen / dann das keiner </w:t>
      </w:r>
      <w:proofErr w:type="spellStart"/>
      <w:r>
        <w:t>creatur</w:t>
      </w:r>
      <w:proofErr w:type="spellEnd"/>
      <w:r>
        <w:t xml:space="preserve"> </w:t>
      </w:r>
      <w:proofErr w:type="spellStart"/>
      <w:r>
        <w:t>od</w:t>
      </w:r>
      <w:proofErr w:type="spellEnd"/>
      <w:r>
        <w:t xml:space="preserve"> </w:t>
      </w:r>
      <w:proofErr w:type="spellStart"/>
      <w:r>
        <w:t>zeychen</w:t>
      </w:r>
      <w:proofErr w:type="spellEnd"/>
      <w:r>
        <w:t xml:space="preserve"> </w:t>
      </w:r>
      <w:proofErr w:type="spellStart"/>
      <w:r>
        <w:t>gebürt</w:t>
      </w:r>
      <w:proofErr w:type="spellEnd"/>
      <w:r>
        <w:t xml:space="preserve"> / </w:t>
      </w:r>
      <w:proofErr w:type="spellStart"/>
      <w:r>
        <w:t>sunder</w:t>
      </w:r>
      <w:proofErr w:type="spellEnd"/>
      <w:r>
        <w:t xml:space="preserve"> allein </w:t>
      </w:r>
      <w:proofErr w:type="spellStart"/>
      <w:r>
        <w:t>got</w:t>
      </w:r>
      <w:proofErr w:type="spellEnd"/>
      <w:r>
        <w:t xml:space="preserve">. </w:t>
      </w:r>
      <w:proofErr w:type="spellStart"/>
      <w:r>
        <w:t>Darumb</w:t>
      </w:r>
      <w:proofErr w:type="spellEnd"/>
      <w:r>
        <w:t xml:space="preserve"> </w:t>
      </w:r>
      <w:proofErr w:type="spellStart"/>
      <w:r>
        <w:t>must</w:t>
      </w:r>
      <w:proofErr w:type="spellEnd"/>
      <w:r>
        <w:t xml:space="preserve"> man den </w:t>
      </w:r>
      <w:proofErr w:type="spellStart"/>
      <w:r>
        <w:t>Tauff</w:t>
      </w:r>
      <w:proofErr w:type="spellEnd"/>
      <w:r>
        <w:t xml:space="preserve"> ein </w:t>
      </w:r>
      <w:proofErr w:type="spellStart"/>
      <w:r>
        <w:t>zeichen</w:t>
      </w:r>
      <w:proofErr w:type="spellEnd"/>
      <w:r>
        <w:t xml:space="preserve"> lassen sein / damit wir bekennen das wir Christen sein / der </w:t>
      </w:r>
      <w:proofErr w:type="spellStart"/>
      <w:r>
        <w:t>welt</w:t>
      </w:r>
      <w:proofErr w:type="spellEnd"/>
      <w:r>
        <w:t xml:space="preserve"> gestorben / des </w:t>
      </w:r>
      <w:proofErr w:type="spellStart"/>
      <w:r>
        <w:t>tuffels</w:t>
      </w:r>
      <w:proofErr w:type="spellEnd"/>
      <w:r>
        <w:t xml:space="preserve"> feind / </w:t>
      </w:r>
      <w:proofErr w:type="spellStart"/>
      <w:r>
        <w:t>ellendig</w:t>
      </w:r>
      <w:proofErr w:type="spellEnd"/>
      <w:r>
        <w:t xml:space="preserve"> </w:t>
      </w:r>
      <w:proofErr w:type="spellStart"/>
      <w:r>
        <w:t>gecreutzigte</w:t>
      </w:r>
      <w:proofErr w:type="spellEnd"/>
      <w:r>
        <w:t xml:space="preserve"> </w:t>
      </w:r>
      <w:proofErr w:type="spellStart"/>
      <w:r>
        <w:t>leut</w:t>
      </w:r>
      <w:proofErr w:type="spellEnd"/>
      <w:r>
        <w:t xml:space="preserve"> / die </w:t>
      </w:r>
      <w:proofErr w:type="spellStart"/>
      <w:r>
        <w:t>nit</w:t>
      </w:r>
      <w:proofErr w:type="spellEnd"/>
      <w:r>
        <w:t xml:space="preserve"> zeitlich / </w:t>
      </w:r>
      <w:proofErr w:type="spellStart"/>
      <w:r>
        <w:t>sunder</w:t>
      </w:r>
      <w:proofErr w:type="spellEnd"/>
      <w:r>
        <w:t xml:space="preserve"> ewig guter suchen / wider </w:t>
      </w:r>
      <w:proofErr w:type="spellStart"/>
      <w:r>
        <w:t>fleysch</w:t>
      </w:r>
      <w:proofErr w:type="spellEnd"/>
      <w:r>
        <w:t xml:space="preserve"> / </w:t>
      </w:r>
      <w:proofErr w:type="spellStart"/>
      <w:r>
        <w:t>sunde</w:t>
      </w:r>
      <w:proofErr w:type="spellEnd"/>
      <w:r>
        <w:t xml:space="preserve"> und </w:t>
      </w:r>
      <w:proofErr w:type="spellStart"/>
      <w:r>
        <w:t>teuffel</w:t>
      </w:r>
      <w:proofErr w:type="spellEnd"/>
      <w:r>
        <w:t xml:space="preserve"> on </w:t>
      </w:r>
      <w:proofErr w:type="spellStart"/>
      <w:r>
        <w:t>underlaß</w:t>
      </w:r>
      <w:proofErr w:type="spellEnd"/>
      <w:r>
        <w:t xml:space="preserve"> </w:t>
      </w:r>
      <w:proofErr w:type="spellStart"/>
      <w:r>
        <w:t>streitten</w:t>
      </w:r>
      <w:proofErr w:type="spellEnd"/>
      <w:r>
        <w:t xml:space="preserve"> / und ein Christlich leben </w:t>
      </w:r>
      <w:proofErr w:type="spellStart"/>
      <w:r>
        <w:t>füren</w:t>
      </w:r>
      <w:proofErr w:type="spellEnd"/>
      <w:r>
        <w:t xml:space="preserve"> / ec. Dabey man erkennen </w:t>
      </w:r>
      <w:proofErr w:type="spellStart"/>
      <w:r>
        <w:t>sol</w:t>
      </w:r>
      <w:proofErr w:type="spellEnd"/>
      <w:r>
        <w:t xml:space="preserve"> ein rechten Christen / </w:t>
      </w:r>
      <w:proofErr w:type="spellStart"/>
      <w:r>
        <w:t>nit</w:t>
      </w:r>
      <w:proofErr w:type="spellEnd"/>
      <w:r>
        <w:t xml:space="preserve"> am </w:t>
      </w:r>
      <w:proofErr w:type="spellStart"/>
      <w:r>
        <w:t>zeychen</w:t>
      </w:r>
      <w:proofErr w:type="spellEnd"/>
      <w:r>
        <w:t xml:space="preserve"> / das glich alle </w:t>
      </w:r>
      <w:proofErr w:type="spellStart"/>
      <w:r>
        <w:t>menschen</w:t>
      </w:r>
      <w:proofErr w:type="spellEnd"/>
      <w:r>
        <w:t xml:space="preserve"> </w:t>
      </w:r>
      <w:proofErr w:type="spellStart"/>
      <w:r>
        <w:t>netpfangen</w:t>
      </w:r>
      <w:proofErr w:type="spellEnd"/>
      <w:r>
        <w:t xml:space="preserve"> / aber </w:t>
      </w:r>
      <w:proofErr w:type="spellStart"/>
      <w:r>
        <w:t>nit</w:t>
      </w:r>
      <w:proofErr w:type="spellEnd"/>
      <w:r>
        <w:t xml:space="preserve"> an </w:t>
      </w:r>
      <w:proofErr w:type="spellStart"/>
      <w:r>
        <w:t>iederman</w:t>
      </w:r>
      <w:proofErr w:type="spellEnd"/>
      <w:r>
        <w:t xml:space="preserve"> / glaub / lieb und ritterschafft mit </w:t>
      </w:r>
      <w:proofErr w:type="spellStart"/>
      <w:r>
        <w:t>sunden</w:t>
      </w:r>
      <w:proofErr w:type="spellEnd"/>
      <w:r>
        <w:t xml:space="preserve"> / </w:t>
      </w:r>
      <w:proofErr w:type="spellStart"/>
      <w:r>
        <w:t>lastern</w:t>
      </w:r>
      <w:proofErr w:type="spellEnd"/>
      <w:r>
        <w:t xml:space="preserve"> und </w:t>
      </w:r>
      <w:proofErr w:type="spellStart"/>
      <w:r>
        <w:t>teuffeln</w:t>
      </w:r>
      <w:proofErr w:type="spellEnd"/>
      <w:r>
        <w:t xml:space="preserve"> zu stritten / gespurt </w:t>
      </w:r>
      <w:proofErr w:type="spellStart"/>
      <w:r>
        <w:t>wirt</w:t>
      </w:r>
      <w:proofErr w:type="spellEnd"/>
      <w:r>
        <w:t xml:space="preserve"> / in </w:t>
      </w:r>
      <w:proofErr w:type="spellStart"/>
      <w:r>
        <w:t>sunderheit</w:t>
      </w:r>
      <w:proofErr w:type="spellEnd"/>
      <w:r>
        <w:t xml:space="preserve"> an denen / die sich der </w:t>
      </w:r>
      <w:proofErr w:type="spellStart"/>
      <w:r>
        <w:t>götlichen</w:t>
      </w:r>
      <w:proofErr w:type="spellEnd"/>
      <w:r>
        <w:t xml:space="preserve"> </w:t>
      </w:r>
      <w:proofErr w:type="spellStart"/>
      <w:r>
        <w:t>zeycen</w:t>
      </w:r>
      <w:proofErr w:type="spellEnd"/>
      <w:r>
        <w:t xml:space="preserve"> am höchsten </w:t>
      </w:r>
      <w:proofErr w:type="spellStart"/>
      <w:r>
        <w:t>berume</w:t>
      </w:r>
      <w:proofErr w:type="spellEnd"/>
      <w:r>
        <w:t xml:space="preserve"> / als all vermeinte Christen mit der </w:t>
      </w:r>
      <w:proofErr w:type="spellStart"/>
      <w:r>
        <w:t>tauff</w:t>
      </w:r>
      <w:proofErr w:type="spellEnd"/>
      <w:r>
        <w:t xml:space="preserve"> / alle </w:t>
      </w:r>
      <w:proofErr w:type="spellStart"/>
      <w:r>
        <w:t>Meßmecher</w:t>
      </w:r>
      <w:proofErr w:type="spellEnd"/>
      <w:r>
        <w:t xml:space="preserve"> mit dem </w:t>
      </w:r>
      <w:proofErr w:type="spellStart"/>
      <w:r>
        <w:t>Nachtmal</w:t>
      </w:r>
      <w:proofErr w:type="spellEnd"/>
      <w:r>
        <w:t xml:space="preserve"> des </w:t>
      </w:r>
      <w:proofErr w:type="spellStart"/>
      <w:r>
        <w:t>herren</w:t>
      </w:r>
      <w:proofErr w:type="spellEnd"/>
      <w:r>
        <w:t xml:space="preserve"> / und es so </w:t>
      </w:r>
      <w:proofErr w:type="spellStart"/>
      <w:r>
        <w:t>wol</w:t>
      </w:r>
      <w:proofErr w:type="spellEnd"/>
      <w:r>
        <w:t xml:space="preserve"> </w:t>
      </w:r>
      <w:proofErr w:type="spellStart"/>
      <w:r>
        <w:t>kunnen</w:t>
      </w:r>
      <w:proofErr w:type="spellEnd"/>
      <w:r>
        <w:t xml:space="preserve"> / </w:t>
      </w:r>
      <w:proofErr w:type="spellStart"/>
      <w:r>
        <w:t>dz</w:t>
      </w:r>
      <w:proofErr w:type="spellEnd"/>
      <w:r>
        <w:t xml:space="preserve"> auch </w:t>
      </w:r>
      <w:proofErr w:type="spellStart"/>
      <w:r>
        <w:t>under</w:t>
      </w:r>
      <w:proofErr w:type="spellEnd"/>
      <w:r>
        <w:t xml:space="preserve"> euch Richtern </w:t>
      </w:r>
      <w:proofErr w:type="spellStart"/>
      <w:r>
        <w:t>nit</w:t>
      </w:r>
      <w:proofErr w:type="spellEnd"/>
      <w:r>
        <w:t xml:space="preserve"> </w:t>
      </w:r>
      <w:proofErr w:type="spellStart"/>
      <w:r>
        <w:t>vil</w:t>
      </w:r>
      <w:proofErr w:type="spellEnd"/>
      <w:r>
        <w:t xml:space="preserve"> </w:t>
      </w:r>
      <w:proofErr w:type="spellStart"/>
      <w:r>
        <w:t>wißten</w:t>
      </w:r>
      <w:proofErr w:type="spellEnd"/>
      <w:r>
        <w:t xml:space="preserve"> von rechten und unrechten </w:t>
      </w:r>
      <w:proofErr w:type="spellStart"/>
      <w:r>
        <w:t>tauff</w:t>
      </w:r>
      <w:proofErr w:type="spellEnd"/>
      <w:r>
        <w:t xml:space="preserve"> </w:t>
      </w:r>
      <w:proofErr w:type="spellStart"/>
      <w:r>
        <w:t>zesagen</w:t>
      </w:r>
      <w:proofErr w:type="spellEnd"/>
      <w:r>
        <w:t xml:space="preserve"> / bevorab wenn es an die </w:t>
      </w:r>
      <w:proofErr w:type="spellStart"/>
      <w:r>
        <w:t>bindt</w:t>
      </w:r>
      <w:proofErr w:type="spellEnd"/>
      <w:r>
        <w:t xml:space="preserve"> und peinlich frag </w:t>
      </w:r>
      <w:proofErr w:type="spellStart"/>
      <w:r>
        <w:t>gieng</w:t>
      </w:r>
      <w:proofErr w:type="spellEnd"/>
      <w:r>
        <w:t xml:space="preserve">. </w:t>
      </w:r>
      <w:proofErr w:type="spellStart"/>
      <w:r>
        <w:t>Solte</w:t>
      </w:r>
      <w:proofErr w:type="spellEnd"/>
      <w:r>
        <w:t xml:space="preserve"> man euch aber </w:t>
      </w:r>
      <w:proofErr w:type="spellStart"/>
      <w:r>
        <w:t>darumb</w:t>
      </w:r>
      <w:proofErr w:type="spellEnd"/>
      <w:r>
        <w:t xml:space="preserve"> </w:t>
      </w:r>
      <w:proofErr w:type="spellStart"/>
      <w:r>
        <w:t>uber</w:t>
      </w:r>
      <w:proofErr w:type="spellEnd"/>
      <w:r>
        <w:t xml:space="preserve"> die klingen sprengen? </w:t>
      </w:r>
      <w:proofErr w:type="spellStart"/>
      <w:r>
        <w:t>Neyn</w:t>
      </w:r>
      <w:proofErr w:type="spellEnd"/>
      <w:r>
        <w:t xml:space="preserve">. O wie </w:t>
      </w:r>
      <w:proofErr w:type="spellStart"/>
      <w:r>
        <w:t>vil</w:t>
      </w:r>
      <w:proofErr w:type="spellEnd"/>
      <w:r>
        <w:t xml:space="preserve"> toller </w:t>
      </w:r>
      <w:proofErr w:type="spellStart"/>
      <w:r>
        <w:t>munch</w:t>
      </w:r>
      <w:proofErr w:type="spellEnd"/>
      <w:r>
        <w:t xml:space="preserve"> und </w:t>
      </w:r>
      <w:proofErr w:type="spellStart"/>
      <w:r>
        <w:t>pfaffen</w:t>
      </w:r>
      <w:proofErr w:type="spellEnd"/>
      <w:r>
        <w:t xml:space="preserve"> ( der </w:t>
      </w:r>
      <w:proofErr w:type="spellStart"/>
      <w:r>
        <w:t>ungelerten</w:t>
      </w:r>
      <w:proofErr w:type="spellEnd"/>
      <w:r>
        <w:t xml:space="preserve"> Leyen </w:t>
      </w:r>
      <w:proofErr w:type="spellStart"/>
      <w:r>
        <w:t>geschwigen</w:t>
      </w:r>
      <w:proofErr w:type="spellEnd"/>
      <w:r>
        <w:t xml:space="preserve"> ) findt man / die </w:t>
      </w:r>
      <w:proofErr w:type="spellStart"/>
      <w:r>
        <w:t>nit</w:t>
      </w:r>
      <w:proofErr w:type="spellEnd"/>
      <w:r>
        <w:t xml:space="preserve"> ein </w:t>
      </w:r>
      <w:proofErr w:type="spellStart"/>
      <w:r>
        <w:t>wörtlin</w:t>
      </w:r>
      <w:proofErr w:type="spellEnd"/>
      <w:r>
        <w:t xml:space="preserve"> </w:t>
      </w:r>
      <w:proofErr w:type="spellStart"/>
      <w:r>
        <w:t>wißten</w:t>
      </w:r>
      <w:proofErr w:type="spellEnd"/>
      <w:r>
        <w:t xml:space="preserve"> was </w:t>
      </w:r>
      <w:proofErr w:type="spellStart"/>
      <w:r>
        <w:t>tauff</w:t>
      </w:r>
      <w:proofErr w:type="spellEnd"/>
      <w:r>
        <w:t xml:space="preserve"> / oder </w:t>
      </w:r>
      <w:proofErr w:type="spellStart"/>
      <w:r>
        <w:t>Nachtmal</w:t>
      </w:r>
      <w:proofErr w:type="spellEnd"/>
      <w:r>
        <w:t xml:space="preserve"> des </w:t>
      </w:r>
      <w:proofErr w:type="spellStart"/>
      <w:r>
        <w:t>herren</w:t>
      </w:r>
      <w:proofErr w:type="spellEnd"/>
      <w:r>
        <w:t xml:space="preserve"> </w:t>
      </w:r>
      <w:proofErr w:type="spellStart"/>
      <w:r>
        <w:t>sy</w:t>
      </w:r>
      <w:proofErr w:type="spellEnd"/>
      <w:r>
        <w:t xml:space="preserve"> / </w:t>
      </w:r>
      <w:proofErr w:type="spellStart"/>
      <w:r>
        <w:t>solt</w:t>
      </w:r>
      <w:proofErr w:type="spellEnd"/>
      <w:r>
        <w:t xml:space="preserve"> man </w:t>
      </w:r>
      <w:proofErr w:type="spellStart"/>
      <w:r>
        <w:t>sy</w:t>
      </w:r>
      <w:proofErr w:type="spellEnd"/>
      <w:r>
        <w:t xml:space="preserve"> aber </w:t>
      </w:r>
      <w:proofErr w:type="spellStart"/>
      <w:r>
        <w:t>darumb</w:t>
      </w:r>
      <w:proofErr w:type="spellEnd"/>
      <w:r>
        <w:t xml:space="preserve"> alle </w:t>
      </w:r>
      <w:proofErr w:type="spellStart"/>
      <w:r>
        <w:t>köpffen</w:t>
      </w:r>
      <w:proofErr w:type="spellEnd"/>
      <w:r>
        <w:t xml:space="preserve">? Nein / </w:t>
      </w:r>
      <w:proofErr w:type="spellStart"/>
      <w:r>
        <w:t>kurtzumb</w:t>
      </w:r>
      <w:proofErr w:type="spellEnd"/>
      <w:r>
        <w:t xml:space="preserve"> / es </w:t>
      </w:r>
      <w:proofErr w:type="spellStart"/>
      <w:r>
        <w:t>wirt</w:t>
      </w:r>
      <w:proofErr w:type="spellEnd"/>
      <w:r>
        <w:t xml:space="preserve"> </w:t>
      </w:r>
      <w:proofErr w:type="spellStart"/>
      <w:r>
        <w:t>under</w:t>
      </w:r>
      <w:proofErr w:type="spellEnd"/>
      <w:r>
        <w:t xml:space="preserve"> </w:t>
      </w:r>
      <w:proofErr w:type="spellStart"/>
      <w:r>
        <w:t>tusend</w:t>
      </w:r>
      <w:proofErr w:type="spellEnd"/>
      <w:r>
        <w:t xml:space="preserve"> </w:t>
      </w:r>
      <w:proofErr w:type="spellStart"/>
      <w:r>
        <w:t>getaufften</w:t>
      </w:r>
      <w:proofErr w:type="spellEnd"/>
      <w:r>
        <w:t xml:space="preserve"> </w:t>
      </w:r>
      <w:proofErr w:type="spellStart"/>
      <w:r>
        <w:t>nit</w:t>
      </w:r>
      <w:proofErr w:type="spellEnd"/>
      <w:r>
        <w:t xml:space="preserve"> einer funden / wenn man einen </w:t>
      </w:r>
      <w:proofErr w:type="spellStart"/>
      <w:r>
        <w:t>yeglichen</w:t>
      </w:r>
      <w:proofErr w:type="spellEnd"/>
      <w:r>
        <w:t xml:space="preserve"> strecken </w:t>
      </w:r>
      <w:proofErr w:type="spellStart"/>
      <w:r>
        <w:t>mus</w:t>
      </w:r>
      <w:proofErr w:type="spellEnd"/>
      <w:r>
        <w:t xml:space="preserve"> der kuck oder kack vom </w:t>
      </w:r>
      <w:proofErr w:type="spellStart"/>
      <w:r>
        <w:t>zeichen</w:t>
      </w:r>
      <w:proofErr w:type="spellEnd"/>
      <w:r>
        <w:t xml:space="preserve"> der </w:t>
      </w:r>
      <w:proofErr w:type="spellStart"/>
      <w:r>
        <w:t>christen</w:t>
      </w:r>
      <w:proofErr w:type="spellEnd"/>
      <w:r>
        <w:t xml:space="preserve"> </w:t>
      </w:r>
      <w:proofErr w:type="spellStart"/>
      <w:r>
        <w:t>wiste</w:t>
      </w:r>
      <w:proofErr w:type="spellEnd"/>
      <w:r>
        <w:t xml:space="preserve"> </w:t>
      </w:r>
      <w:proofErr w:type="spellStart"/>
      <w:r>
        <w:t>zesagen</w:t>
      </w:r>
      <w:proofErr w:type="spellEnd"/>
      <w:r>
        <w:t xml:space="preserve">. </w:t>
      </w:r>
    </w:p>
    <w:p w14:paraId="3BA9FD8A" w14:textId="77777777" w:rsidR="008B5841" w:rsidRDefault="008B5841" w:rsidP="008B5841">
      <w:pPr>
        <w:pStyle w:val="StandardWeb"/>
      </w:pPr>
      <w:r>
        <w:t xml:space="preserve">O lieben freund / es ist ein </w:t>
      </w:r>
      <w:proofErr w:type="spellStart"/>
      <w:r>
        <w:t>seltzam</w:t>
      </w:r>
      <w:proofErr w:type="spellEnd"/>
      <w:r>
        <w:t xml:space="preserve"> ding / ein rechter Christ </w:t>
      </w:r>
      <w:proofErr w:type="spellStart"/>
      <w:r>
        <w:t>besunder</w:t>
      </w:r>
      <w:proofErr w:type="spellEnd"/>
      <w:r>
        <w:t xml:space="preserve"> zu </w:t>
      </w:r>
      <w:proofErr w:type="spellStart"/>
      <w:r>
        <w:t>disen</w:t>
      </w:r>
      <w:proofErr w:type="spellEnd"/>
      <w:r>
        <w:t xml:space="preserve"> </w:t>
      </w:r>
      <w:proofErr w:type="spellStart"/>
      <w:r>
        <w:t>letsten</w:t>
      </w:r>
      <w:proofErr w:type="spellEnd"/>
      <w:r>
        <w:t xml:space="preserve"> </w:t>
      </w:r>
      <w:proofErr w:type="spellStart"/>
      <w:r>
        <w:t>zeiten</w:t>
      </w:r>
      <w:proofErr w:type="spellEnd"/>
      <w:r>
        <w:t xml:space="preserve"> / darin der </w:t>
      </w:r>
      <w:proofErr w:type="spellStart"/>
      <w:r>
        <w:t>antichrist</w:t>
      </w:r>
      <w:proofErr w:type="spellEnd"/>
      <w:r>
        <w:t xml:space="preserve"> mit </w:t>
      </w:r>
      <w:proofErr w:type="spellStart"/>
      <w:r>
        <w:t>fur</w:t>
      </w:r>
      <w:proofErr w:type="spellEnd"/>
      <w:r>
        <w:t xml:space="preserve"> / </w:t>
      </w:r>
      <w:proofErr w:type="spellStart"/>
      <w:r>
        <w:t>wasser</w:t>
      </w:r>
      <w:proofErr w:type="spellEnd"/>
      <w:r>
        <w:t xml:space="preserve"> / strick / </w:t>
      </w:r>
      <w:proofErr w:type="spellStart"/>
      <w:r>
        <w:t>schwert</w:t>
      </w:r>
      <w:proofErr w:type="spellEnd"/>
      <w:r>
        <w:t xml:space="preserve"> und </w:t>
      </w:r>
      <w:proofErr w:type="spellStart"/>
      <w:r>
        <w:t>buchsen</w:t>
      </w:r>
      <w:proofErr w:type="spellEnd"/>
      <w:r>
        <w:t xml:space="preserve"> / alle </w:t>
      </w:r>
      <w:proofErr w:type="spellStart"/>
      <w:r>
        <w:t>menschen</w:t>
      </w:r>
      <w:proofErr w:type="spellEnd"/>
      <w:r>
        <w:t xml:space="preserve"> zu zwingen </w:t>
      </w:r>
      <w:proofErr w:type="spellStart"/>
      <w:r>
        <w:t>under</w:t>
      </w:r>
      <w:proofErr w:type="spellEnd"/>
      <w:r>
        <w:t xml:space="preserve"> </w:t>
      </w:r>
      <w:proofErr w:type="spellStart"/>
      <w:r>
        <w:t>steet</w:t>
      </w:r>
      <w:proofErr w:type="spellEnd"/>
      <w:r>
        <w:t xml:space="preserve">. Selig ist der in </w:t>
      </w:r>
      <w:proofErr w:type="spellStart"/>
      <w:r>
        <w:t>lert</w:t>
      </w:r>
      <w:proofErr w:type="spellEnd"/>
      <w:r>
        <w:t xml:space="preserve"> recht erkennen / sich vor im zu </w:t>
      </w:r>
      <w:proofErr w:type="spellStart"/>
      <w:r>
        <w:t>hütem</w:t>
      </w:r>
      <w:proofErr w:type="spellEnd"/>
      <w:r>
        <w:t xml:space="preserve"> / vor dem selbigen </w:t>
      </w:r>
      <w:proofErr w:type="spellStart"/>
      <w:r>
        <w:t>teuffel</w:t>
      </w:r>
      <w:proofErr w:type="spellEnd"/>
      <w:r>
        <w:t xml:space="preserve"> / sind gewarnt / dann mich </w:t>
      </w:r>
      <w:proofErr w:type="spellStart"/>
      <w:r>
        <w:t>gantz</w:t>
      </w:r>
      <w:proofErr w:type="spellEnd"/>
      <w:r>
        <w:t xml:space="preserve"> bedrucken </w:t>
      </w:r>
      <w:proofErr w:type="spellStart"/>
      <w:r>
        <w:t>wil</w:t>
      </w:r>
      <w:proofErr w:type="spellEnd"/>
      <w:r>
        <w:t xml:space="preserve"> / er hab sein </w:t>
      </w:r>
      <w:proofErr w:type="spellStart"/>
      <w:r>
        <w:t>list</w:t>
      </w:r>
      <w:proofErr w:type="spellEnd"/>
      <w:r>
        <w:t xml:space="preserve"> meisterlich </w:t>
      </w:r>
      <w:proofErr w:type="spellStart"/>
      <w:r>
        <w:t>gbraucht</w:t>
      </w:r>
      <w:proofErr w:type="spellEnd"/>
      <w:r>
        <w:t xml:space="preserve"> / das er </w:t>
      </w:r>
      <w:proofErr w:type="spellStart"/>
      <w:r>
        <w:t>dise</w:t>
      </w:r>
      <w:proofErr w:type="spellEnd"/>
      <w:r>
        <w:t xml:space="preserve"> unsers </w:t>
      </w:r>
      <w:proofErr w:type="spellStart"/>
      <w:r>
        <w:t>glaubens</w:t>
      </w:r>
      <w:proofErr w:type="spellEnd"/>
      <w:r>
        <w:t xml:space="preserve"> </w:t>
      </w:r>
      <w:proofErr w:type="spellStart"/>
      <w:r>
        <w:t>sach</w:t>
      </w:r>
      <w:proofErr w:type="spellEnd"/>
      <w:r>
        <w:t xml:space="preserve"> / von den gelernten / uff </w:t>
      </w:r>
      <w:proofErr w:type="spellStart"/>
      <w:r>
        <w:t>roßteuscher</w:t>
      </w:r>
      <w:proofErr w:type="spellEnd"/>
      <w:r>
        <w:t xml:space="preserve"> / </w:t>
      </w:r>
      <w:proofErr w:type="spellStart"/>
      <w:r>
        <w:t>wagner</w:t>
      </w:r>
      <w:proofErr w:type="spellEnd"/>
      <w:r>
        <w:t xml:space="preserve"> / </w:t>
      </w:r>
      <w:proofErr w:type="spellStart"/>
      <w:r>
        <w:t>schneider</w:t>
      </w:r>
      <w:proofErr w:type="spellEnd"/>
      <w:r>
        <w:t xml:space="preserve"> / </w:t>
      </w:r>
      <w:proofErr w:type="spellStart"/>
      <w:r>
        <w:t>unnd</w:t>
      </w:r>
      <w:proofErr w:type="spellEnd"/>
      <w:r>
        <w:t xml:space="preserve"> euch </w:t>
      </w:r>
      <w:proofErr w:type="spellStart"/>
      <w:r>
        <w:t>ngelerten</w:t>
      </w:r>
      <w:proofErr w:type="spellEnd"/>
      <w:r>
        <w:t xml:space="preserve"> </w:t>
      </w:r>
      <w:proofErr w:type="spellStart"/>
      <w:r>
        <w:t>menner</w:t>
      </w:r>
      <w:proofErr w:type="spellEnd"/>
      <w:r>
        <w:t xml:space="preserve"> wendet / sein reich zu </w:t>
      </w:r>
      <w:proofErr w:type="spellStart"/>
      <w:r>
        <w:t>meren</w:t>
      </w:r>
      <w:proofErr w:type="spellEnd"/>
      <w:r>
        <w:t xml:space="preserve"> und Christum </w:t>
      </w:r>
      <w:proofErr w:type="spellStart"/>
      <w:r>
        <w:t>under</w:t>
      </w:r>
      <w:proofErr w:type="spellEnd"/>
      <w:r>
        <w:t xml:space="preserve"> die </w:t>
      </w:r>
      <w:proofErr w:type="spellStart"/>
      <w:r>
        <w:t>banck</w:t>
      </w:r>
      <w:proofErr w:type="spellEnd"/>
      <w:r>
        <w:t xml:space="preserve"> </w:t>
      </w:r>
      <w:proofErr w:type="spellStart"/>
      <w:r>
        <w:t>zustossen</w:t>
      </w:r>
      <w:proofErr w:type="spellEnd"/>
      <w:r>
        <w:t xml:space="preserve"> / das </w:t>
      </w:r>
      <w:proofErr w:type="spellStart"/>
      <w:r>
        <w:t>wirt</w:t>
      </w:r>
      <w:proofErr w:type="spellEnd"/>
      <w:r>
        <w:t xml:space="preserve"> im und allen seinen dienern </w:t>
      </w:r>
      <w:proofErr w:type="spellStart"/>
      <w:r>
        <w:t>felen</w:t>
      </w:r>
      <w:proofErr w:type="spellEnd"/>
      <w:r>
        <w:t xml:space="preserve"> / sollen gesehen / dann </w:t>
      </w:r>
      <w:proofErr w:type="spellStart"/>
      <w:r>
        <w:t>ie</w:t>
      </w:r>
      <w:proofErr w:type="spellEnd"/>
      <w:r>
        <w:t xml:space="preserve"> mehr die </w:t>
      </w:r>
      <w:proofErr w:type="spellStart"/>
      <w:r>
        <w:t>götlich</w:t>
      </w:r>
      <w:proofErr w:type="spellEnd"/>
      <w:r>
        <w:t xml:space="preserve"> </w:t>
      </w:r>
      <w:proofErr w:type="spellStart"/>
      <w:r>
        <w:t>warheit</w:t>
      </w:r>
      <w:proofErr w:type="spellEnd"/>
      <w:r>
        <w:t xml:space="preserve"> widerfochten </w:t>
      </w:r>
      <w:proofErr w:type="spellStart"/>
      <w:r>
        <w:t>wirt</w:t>
      </w:r>
      <w:proofErr w:type="spellEnd"/>
      <w:r>
        <w:t xml:space="preserve"> durch </w:t>
      </w:r>
      <w:proofErr w:type="spellStart"/>
      <w:r>
        <w:t>list</w:t>
      </w:r>
      <w:proofErr w:type="spellEnd"/>
      <w:r>
        <w:t xml:space="preserve"> des bösen / </w:t>
      </w:r>
      <w:proofErr w:type="spellStart"/>
      <w:r>
        <w:t>ie</w:t>
      </w:r>
      <w:proofErr w:type="spellEnd"/>
      <w:r>
        <w:t xml:space="preserve"> gewaltiger sie </w:t>
      </w:r>
      <w:proofErr w:type="spellStart"/>
      <w:r>
        <w:t>herfur</w:t>
      </w:r>
      <w:proofErr w:type="spellEnd"/>
      <w:r>
        <w:t xml:space="preserve"> dringt </w:t>
      </w:r>
      <w:proofErr w:type="spellStart"/>
      <w:r>
        <w:t>kan</w:t>
      </w:r>
      <w:proofErr w:type="spellEnd"/>
      <w:r>
        <w:t xml:space="preserve"> leichtlich daran spüren / das die </w:t>
      </w:r>
      <w:proofErr w:type="spellStart"/>
      <w:r>
        <w:t>Bäpst</w:t>
      </w:r>
      <w:proofErr w:type="spellEnd"/>
      <w:r>
        <w:t xml:space="preserve"> / </w:t>
      </w:r>
      <w:proofErr w:type="spellStart"/>
      <w:r>
        <w:t>Cardinäl</w:t>
      </w:r>
      <w:proofErr w:type="spellEnd"/>
      <w:r>
        <w:t xml:space="preserve"> / Bischoff / </w:t>
      </w:r>
      <w:proofErr w:type="spellStart"/>
      <w:r>
        <w:t>pfaffen</w:t>
      </w:r>
      <w:proofErr w:type="spellEnd"/>
      <w:r>
        <w:t xml:space="preserve"> / auch </w:t>
      </w:r>
      <w:proofErr w:type="spellStart"/>
      <w:r>
        <w:t>Keiser</w:t>
      </w:r>
      <w:proofErr w:type="spellEnd"/>
      <w:r>
        <w:t xml:space="preserve"> / </w:t>
      </w:r>
      <w:proofErr w:type="spellStart"/>
      <w:r>
        <w:t>Fursten</w:t>
      </w:r>
      <w:proofErr w:type="spellEnd"/>
      <w:r>
        <w:t xml:space="preserve"> und </w:t>
      </w:r>
      <w:proofErr w:type="spellStart"/>
      <w:r>
        <w:t>herren</w:t>
      </w:r>
      <w:proofErr w:type="spellEnd"/>
      <w:r>
        <w:t xml:space="preserve"> / mit </w:t>
      </w:r>
      <w:proofErr w:type="spellStart"/>
      <w:r>
        <w:t>iren</w:t>
      </w:r>
      <w:proofErr w:type="spellEnd"/>
      <w:r>
        <w:t xml:space="preserve"> </w:t>
      </w:r>
      <w:proofErr w:type="spellStart"/>
      <w:r>
        <w:t>vermaledeiungen</w:t>
      </w:r>
      <w:proofErr w:type="spellEnd"/>
      <w:r>
        <w:t xml:space="preserve"> / </w:t>
      </w:r>
      <w:proofErr w:type="spellStart"/>
      <w:r>
        <w:t>verbotten</w:t>
      </w:r>
      <w:proofErr w:type="spellEnd"/>
      <w:r>
        <w:t xml:space="preserve"> / </w:t>
      </w:r>
      <w:proofErr w:type="spellStart"/>
      <w:r>
        <w:t>trawen</w:t>
      </w:r>
      <w:proofErr w:type="spellEnd"/>
      <w:r>
        <w:t xml:space="preserve"> / brennen und martern </w:t>
      </w:r>
      <w:proofErr w:type="spellStart"/>
      <w:r>
        <w:t>umb</w:t>
      </w:r>
      <w:proofErr w:type="spellEnd"/>
      <w:r>
        <w:t xml:space="preserve"> der Evangelische </w:t>
      </w:r>
      <w:proofErr w:type="spellStart"/>
      <w:r>
        <w:t>hand</w:t>
      </w:r>
      <w:proofErr w:type="spellEnd"/>
      <w:r>
        <w:t xml:space="preserve"> lug nun </w:t>
      </w:r>
      <w:proofErr w:type="spellStart"/>
      <w:r>
        <w:t>ettlich</w:t>
      </w:r>
      <w:proofErr w:type="spellEnd"/>
      <w:r>
        <w:t xml:space="preserve"> </w:t>
      </w:r>
      <w:proofErr w:type="spellStart"/>
      <w:r>
        <w:t>iar</w:t>
      </w:r>
      <w:proofErr w:type="spellEnd"/>
      <w:r>
        <w:t xml:space="preserve"> her nichts anderst </w:t>
      </w:r>
      <w:proofErr w:type="spellStart"/>
      <w:r>
        <w:t>zewegen</w:t>
      </w:r>
      <w:proofErr w:type="spellEnd"/>
      <w:r>
        <w:t xml:space="preserve"> bracht haben / dann das die </w:t>
      </w:r>
      <w:proofErr w:type="spellStart"/>
      <w:r>
        <w:t>warheit</w:t>
      </w:r>
      <w:proofErr w:type="spellEnd"/>
      <w:r>
        <w:t xml:space="preserve"> klarer an tag </w:t>
      </w:r>
      <w:proofErr w:type="spellStart"/>
      <w:r>
        <w:t>kumpt</w:t>
      </w:r>
      <w:proofErr w:type="spellEnd"/>
      <w:r>
        <w:t xml:space="preserve"> / Ist gleich der </w:t>
      </w:r>
      <w:proofErr w:type="spellStart"/>
      <w:r>
        <w:t>hällen</w:t>
      </w:r>
      <w:proofErr w:type="spellEnd"/>
      <w:r>
        <w:t xml:space="preserve"> </w:t>
      </w:r>
      <w:proofErr w:type="spellStart"/>
      <w:r>
        <w:t>liechten</w:t>
      </w:r>
      <w:proofErr w:type="spellEnd"/>
      <w:r>
        <w:t xml:space="preserve"> sonnen / darwider die </w:t>
      </w:r>
      <w:proofErr w:type="spellStart"/>
      <w:r>
        <w:t>pfaffen</w:t>
      </w:r>
      <w:proofErr w:type="spellEnd"/>
      <w:r>
        <w:t xml:space="preserve"> </w:t>
      </w:r>
      <w:proofErr w:type="spellStart"/>
      <w:r>
        <w:t>nit</w:t>
      </w:r>
      <w:proofErr w:type="spellEnd"/>
      <w:r>
        <w:t xml:space="preserve"> mögen / wenn </w:t>
      </w:r>
      <w:proofErr w:type="spellStart"/>
      <w:r>
        <w:t>sy</w:t>
      </w:r>
      <w:proofErr w:type="spellEnd"/>
      <w:r>
        <w:t xml:space="preserve"> schon all </w:t>
      </w:r>
      <w:proofErr w:type="spellStart"/>
      <w:r>
        <w:t>Keiser</w:t>
      </w:r>
      <w:proofErr w:type="spellEnd"/>
      <w:r>
        <w:t xml:space="preserve"> </w:t>
      </w:r>
      <w:proofErr w:type="spellStart"/>
      <w:r>
        <w:t>weren</w:t>
      </w:r>
      <w:proofErr w:type="spellEnd"/>
      <w:r>
        <w:t xml:space="preserve"> / </w:t>
      </w:r>
    </w:p>
    <w:p w14:paraId="03707DB7" w14:textId="77777777" w:rsidR="008B5841" w:rsidRDefault="008B5841" w:rsidP="008B5841">
      <w:pPr>
        <w:pStyle w:val="StandardWeb"/>
      </w:pPr>
      <w:r>
        <w:t xml:space="preserve">Das </w:t>
      </w:r>
      <w:proofErr w:type="spellStart"/>
      <w:r>
        <w:t>red</w:t>
      </w:r>
      <w:proofErr w:type="spellEnd"/>
      <w:r>
        <w:t xml:space="preserve"> ich </w:t>
      </w:r>
      <w:proofErr w:type="spellStart"/>
      <w:r>
        <w:t>nit</w:t>
      </w:r>
      <w:proofErr w:type="spellEnd"/>
      <w:r>
        <w:t xml:space="preserve"> den </w:t>
      </w:r>
      <w:proofErr w:type="spellStart"/>
      <w:r>
        <w:t>widertauff</w:t>
      </w:r>
      <w:proofErr w:type="spellEnd"/>
      <w:r>
        <w:t xml:space="preserve"> zu </w:t>
      </w:r>
      <w:proofErr w:type="spellStart"/>
      <w:r>
        <w:t>bekrefftigen</w:t>
      </w:r>
      <w:proofErr w:type="spellEnd"/>
      <w:r>
        <w:t xml:space="preserve"> / den man mit </w:t>
      </w:r>
      <w:proofErr w:type="spellStart"/>
      <w:r>
        <w:t>götlicher</w:t>
      </w:r>
      <w:proofErr w:type="spellEnd"/>
      <w:r>
        <w:t xml:space="preserve"> </w:t>
      </w:r>
      <w:proofErr w:type="spellStart"/>
      <w:r>
        <w:t>schrifft</w:t>
      </w:r>
      <w:proofErr w:type="spellEnd"/>
      <w:r>
        <w:t xml:space="preserve"> / </w:t>
      </w:r>
      <w:proofErr w:type="spellStart"/>
      <w:r>
        <w:t>nit</w:t>
      </w:r>
      <w:proofErr w:type="spellEnd"/>
      <w:r>
        <w:t xml:space="preserve"> mit </w:t>
      </w:r>
      <w:proofErr w:type="spellStart"/>
      <w:r>
        <w:t>henckers</w:t>
      </w:r>
      <w:proofErr w:type="spellEnd"/>
      <w:r>
        <w:t xml:space="preserve"> </w:t>
      </w:r>
      <w:proofErr w:type="spellStart"/>
      <w:r>
        <w:t>henden</w:t>
      </w:r>
      <w:proofErr w:type="spellEnd"/>
      <w:r>
        <w:t xml:space="preserve"> vertilgen soll / </w:t>
      </w:r>
      <w:proofErr w:type="spellStart"/>
      <w:r>
        <w:t>sunder</w:t>
      </w:r>
      <w:proofErr w:type="spellEnd"/>
      <w:r>
        <w:t xml:space="preserve"> euch treulich </w:t>
      </w:r>
      <w:proofErr w:type="spellStart"/>
      <w:r>
        <w:t>zeraten</w:t>
      </w:r>
      <w:proofErr w:type="spellEnd"/>
      <w:r>
        <w:t xml:space="preserve"> / </w:t>
      </w:r>
      <w:proofErr w:type="spellStart"/>
      <w:r>
        <w:t>ir</w:t>
      </w:r>
      <w:proofErr w:type="spellEnd"/>
      <w:r>
        <w:t xml:space="preserve"> </w:t>
      </w:r>
      <w:proofErr w:type="spellStart"/>
      <w:r>
        <w:t>hettet</w:t>
      </w:r>
      <w:proofErr w:type="spellEnd"/>
      <w:r>
        <w:t xml:space="preserve"> </w:t>
      </w:r>
      <w:proofErr w:type="spellStart"/>
      <w:r>
        <w:t>dises</w:t>
      </w:r>
      <w:proofErr w:type="spellEnd"/>
      <w:r>
        <w:t xml:space="preserve"> urteil </w:t>
      </w:r>
      <w:proofErr w:type="spellStart"/>
      <w:r>
        <w:t>sprechens</w:t>
      </w:r>
      <w:proofErr w:type="spellEnd"/>
      <w:r>
        <w:t xml:space="preserve"> </w:t>
      </w:r>
      <w:proofErr w:type="spellStart"/>
      <w:r>
        <w:t>müssig</w:t>
      </w:r>
      <w:proofErr w:type="spellEnd"/>
      <w:r>
        <w:t xml:space="preserve"> gangen / die </w:t>
      </w:r>
      <w:proofErr w:type="spellStart"/>
      <w:r>
        <w:t>sach</w:t>
      </w:r>
      <w:proofErr w:type="spellEnd"/>
      <w:r>
        <w:t xml:space="preserve"> </w:t>
      </w:r>
      <w:proofErr w:type="spellStart"/>
      <w:r>
        <w:t>auff</w:t>
      </w:r>
      <w:proofErr w:type="spellEnd"/>
      <w:r>
        <w:t xml:space="preserve"> christlich </w:t>
      </w:r>
      <w:proofErr w:type="spellStart"/>
      <w:r>
        <w:t>lerer</w:t>
      </w:r>
      <w:proofErr w:type="spellEnd"/>
      <w:r>
        <w:t xml:space="preserve"> geweißt / </w:t>
      </w:r>
      <w:proofErr w:type="spellStart"/>
      <w:r>
        <w:t>ewern</w:t>
      </w:r>
      <w:proofErr w:type="spellEnd"/>
      <w:r>
        <w:t xml:space="preserve"> </w:t>
      </w:r>
      <w:proofErr w:type="spellStart"/>
      <w:r>
        <w:t>Landsfürsten</w:t>
      </w:r>
      <w:proofErr w:type="spellEnd"/>
      <w:r>
        <w:t xml:space="preserve"> durch Gott erbeten / </w:t>
      </w:r>
      <w:proofErr w:type="spellStart"/>
      <w:r>
        <w:t>dz</w:t>
      </w:r>
      <w:proofErr w:type="spellEnd"/>
      <w:r>
        <w:t xml:space="preserve"> der sein hohe </w:t>
      </w:r>
      <w:proofErr w:type="spellStart"/>
      <w:r>
        <w:t>schul</w:t>
      </w:r>
      <w:proofErr w:type="spellEnd"/>
      <w:r>
        <w:t xml:space="preserve"> / </w:t>
      </w:r>
      <w:proofErr w:type="spellStart"/>
      <w:r>
        <w:t>klöster</w:t>
      </w:r>
      <w:proofErr w:type="spellEnd"/>
      <w:r>
        <w:t xml:space="preserve"> / </w:t>
      </w:r>
      <w:proofErr w:type="spellStart"/>
      <w:r>
        <w:t>stiffte</w:t>
      </w:r>
      <w:proofErr w:type="spellEnd"/>
      <w:r>
        <w:t xml:space="preserve"> </w:t>
      </w:r>
      <w:proofErr w:type="spellStart"/>
      <w:r>
        <w:t>unnd</w:t>
      </w:r>
      <w:proofErr w:type="spellEnd"/>
      <w:r>
        <w:t xml:space="preserve"> </w:t>
      </w:r>
      <w:proofErr w:type="spellStart"/>
      <w:r>
        <w:t>pfarren</w:t>
      </w:r>
      <w:proofErr w:type="spellEnd"/>
      <w:r>
        <w:t xml:space="preserve"> / ersuchen / den </w:t>
      </w:r>
      <w:proofErr w:type="spellStart"/>
      <w:r>
        <w:t>gelerten</w:t>
      </w:r>
      <w:proofErr w:type="spellEnd"/>
      <w:r>
        <w:t xml:space="preserve"> durchs </w:t>
      </w:r>
      <w:proofErr w:type="spellStart"/>
      <w:r>
        <w:t>gantz</w:t>
      </w:r>
      <w:proofErr w:type="spellEnd"/>
      <w:r>
        <w:t xml:space="preserve"> </w:t>
      </w:r>
      <w:proofErr w:type="spellStart"/>
      <w:r>
        <w:t>land</w:t>
      </w:r>
      <w:proofErr w:type="spellEnd"/>
      <w:r>
        <w:t xml:space="preserve"> gebieten lassen </w:t>
      </w:r>
      <w:proofErr w:type="spellStart"/>
      <w:r>
        <w:t>het</w:t>
      </w:r>
      <w:proofErr w:type="spellEnd"/>
      <w:r>
        <w:t xml:space="preserve"> / </w:t>
      </w:r>
      <w:proofErr w:type="spellStart"/>
      <w:r>
        <w:t>dz</w:t>
      </w:r>
      <w:proofErr w:type="spellEnd"/>
      <w:r>
        <w:t xml:space="preserve"> </w:t>
      </w:r>
      <w:proofErr w:type="spellStart"/>
      <w:r>
        <w:t>sy</w:t>
      </w:r>
      <w:proofErr w:type="spellEnd"/>
      <w:r>
        <w:t xml:space="preserve"> sich in steter </w:t>
      </w:r>
      <w:proofErr w:type="spellStart"/>
      <w:r>
        <w:t>abstinentz</w:t>
      </w:r>
      <w:proofErr w:type="spellEnd"/>
      <w:r>
        <w:t xml:space="preserve"> und </w:t>
      </w:r>
      <w:proofErr w:type="spellStart"/>
      <w:r>
        <w:t>flechlichem</w:t>
      </w:r>
      <w:proofErr w:type="spellEnd"/>
      <w:r>
        <w:t xml:space="preserve"> bitten gegen </w:t>
      </w:r>
      <w:proofErr w:type="spellStart"/>
      <w:r>
        <w:t>got</w:t>
      </w:r>
      <w:proofErr w:type="spellEnd"/>
      <w:r>
        <w:t xml:space="preserve"> / die recht </w:t>
      </w:r>
      <w:proofErr w:type="spellStart"/>
      <w:r>
        <w:t>warheit</w:t>
      </w:r>
      <w:proofErr w:type="spellEnd"/>
      <w:r>
        <w:t xml:space="preserve"> zu </w:t>
      </w:r>
      <w:proofErr w:type="spellStart"/>
      <w:r>
        <w:t>erfaren</w:t>
      </w:r>
      <w:proofErr w:type="spellEnd"/>
      <w:r>
        <w:t xml:space="preserve"> / ernstlich brauchten / und </w:t>
      </w:r>
      <w:proofErr w:type="spellStart"/>
      <w:r>
        <w:t>wa</w:t>
      </w:r>
      <w:proofErr w:type="spellEnd"/>
      <w:r>
        <w:t xml:space="preserve"> </w:t>
      </w:r>
      <w:proofErr w:type="spellStart"/>
      <w:r>
        <w:t>sy</w:t>
      </w:r>
      <w:proofErr w:type="spellEnd"/>
      <w:r>
        <w:t xml:space="preserve"> die </w:t>
      </w:r>
      <w:proofErr w:type="spellStart"/>
      <w:r>
        <w:t>nit</w:t>
      </w:r>
      <w:proofErr w:type="spellEnd"/>
      <w:r>
        <w:t xml:space="preserve"> funden </w:t>
      </w:r>
      <w:proofErr w:type="spellStart"/>
      <w:r>
        <w:t>by</w:t>
      </w:r>
      <w:proofErr w:type="spellEnd"/>
      <w:r>
        <w:t xml:space="preserve"> anderen </w:t>
      </w:r>
      <w:proofErr w:type="spellStart"/>
      <w:r>
        <w:t>gelerten</w:t>
      </w:r>
      <w:proofErr w:type="spellEnd"/>
      <w:r>
        <w:t xml:space="preserve"> </w:t>
      </w:r>
      <w:proofErr w:type="spellStart"/>
      <w:r>
        <w:t>erfaren</w:t>
      </w:r>
      <w:proofErr w:type="spellEnd"/>
      <w:r>
        <w:t xml:space="preserve"> / Dann </w:t>
      </w:r>
      <w:proofErr w:type="spellStart"/>
      <w:r>
        <w:t>obs</w:t>
      </w:r>
      <w:proofErr w:type="spellEnd"/>
      <w:r>
        <w:t xml:space="preserve"> gleich schwer </w:t>
      </w:r>
      <w:proofErr w:type="spellStart"/>
      <w:r>
        <w:t>keme</w:t>
      </w:r>
      <w:proofErr w:type="spellEnd"/>
      <w:r>
        <w:t xml:space="preserve"> / und ein </w:t>
      </w:r>
      <w:proofErr w:type="spellStart"/>
      <w:r>
        <w:t>yeder</w:t>
      </w:r>
      <w:proofErr w:type="spellEnd"/>
      <w:r>
        <w:t xml:space="preserve"> </w:t>
      </w:r>
      <w:proofErr w:type="spellStart"/>
      <w:r>
        <w:t>gelert</w:t>
      </w:r>
      <w:proofErr w:type="spellEnd"/>
      <w:r>
        <w:t xml:space="preserve"> man sein </w:t>
      </w:r>
      <w:proofErr w:type="spellStart"/>
      <w:r>
        <w:t>bewerung</w:t>
      </w:r>
      <w:proofErr w:type="spellEnd"/>
      <w:r>
        <w:t xml:space="preserve"> oder </w:t>
      </w:r>
      <w:proofErr w:type="spellStart"/>
      <w:r>
        <w:t>rath</w:t>
      </w:r>
      <w:proofErr w:type="spellEnd"/>
      <w:r>
        <w:t xml:space="preserve"> anzeigt / </w:t>
      </w:r>
      <w:proofErr w:type="spellStart"/>
      <w:r>
        <w:t>solen</w:t>
      </w:r>
      <w:proofErr w:type="spellEnd"/>
      <w:r>
        <w:t xml:space="preserve"> </w:t>
      </w:r>
      <w:proofErr w:type="spellStart"/>
      <w:r>
        <w:t>ir</w:t>
      </w:r>
      <w:proofErr w:type="spellEnd"/>
      <w:r>
        <w:t xml:space="preserve"> </w:t>
      </w:r>
      <w:proofErr w:type="spellStart"/>
      <w:r>
        <w:t>ungelerten</w:t>
      </w:r>
      <w:proofErr w:type="spellEnd"/>
      <w:r>
        <w:t xml:space="preserve"> von der </w:t>
      </w:r>
      <w:proofErr w:type="spellStart"/>
      <w:r>
        <w:t>geschrifft</w:t>
      </w:r>
      <w:proofErr w:type="spellEnd"/>
      <w:r>
        <w:t xml:space="preserve"> </w:t>
      </w:r>
      <w:proofErr w:type="spellStart"/>
      <w:r>
        <w:t>erfaren</w:t>
      </w:r>
      <w:proofErr w:type="spellEnd"/>
      <w:r>
        <w:t xml:space="preserve"> / in </w:t>
      </w:r>
      <w:proofErr w:type="spellStart"/>
      <w:r>
        <w:t>diser</w:t>
      </w:r>
      <w:proofErr w:type="spellEnd"/>
      <w:r>
        <w:t xml:space="preserve"> </w:t>
      </w:r>
      <w:proofErr w:type="spellStart"/>
      <w:r>
        <w:t>handlung</w:t>
      </w:r>
      <w:proofErr w:type="spellEnd"/>
      <w:r>
        <w:t xml:space="preserve"> </w:t>
      </w:r>
      <w:proofErr w:type="spellStart"/>
      <w:r>
        <w:t>seltzam</w:t>
      </w:r>
      <w:proofErr w:type="spellEnd"/>
      <w:r>
        <w:t xml:space="preserve"> wunderlich urteil hören / und als dann erst bekennen und sagen / sich die </w:t>
      </w:r>
      <w:proofErr w:type="spellStart"/>
      <w:r>
        <w:t>gelerten</w:t>
      </w:r>
      <w:proofErr w:type="spellEnd"/>
      <w:r>
        <w:t xml:space="preserve"> </w:t>
      </w:r>
      <w:proofErr w:type="spellStart"/>
      <w:r>
        <w:t>seind</w:t>
      </w:r>
      <w:proofErr w:type="spellEnd"/>
      <w:r>
        <w:t xml:space="preserve"> </w:t>
      </w:r>
      <w:proofErr w:type="spellStart"/>
      <w:r>
        <w:t>irer</w:t>
      </w:r>
      <w:proofErr w:type="spellEnd"/>
      <w:r>
        <w:t xml:space="preserve"> </w:t>
      </w:r>
      <w:proofErr w:type="spellStart"/>
      <w:r>
        <w:t>sach</w:t>
      </w:r>
      <w:proofErr w:type="spellEnd"/>
      <w:r>
        <w:t xml:space="preserve"> </w:t>
      </w:r>
      <w:proofErr w:type="spellStart"/>
      <w:r>
        <w:t>nit</w:t>
      </w:r>
      <w:proofErr w:type="spellEnd"/>
      <w:r>
        <w:t xml:space="preserve"> eins / was sollen wir armen </w:t>
      </w:r>
      <w:proofErr w:type="spellStart"/>
      <w:r>
        <w:t>leyen</w:t>
      </w:r>
      <w:proofErr w:type="spellEnd"/>
      <w:r>
        <w:t xml:space="preserve"> erkennen oder thun? Und </w:t>
      </w:r>
      <w:proofErr w:type="spellStart"/>
      <w:r>
        <w:t>desßhalben</w:t>
      </w:r>
      <w:proofErr w:type="spellEnd"/>
      <w:r>
        <w:t xml:space="preserve"> habt </w:t>
      </w:r>
      <w:proofErr w:type="spellStart"/>
      <w:r>
        <w:t>ir</w:t>
      </w:r>
      <w:proofErr w:type="spellEnd"/>
      <w:r>
        <w:t xml:space="preserve"> euch </w:t>
      </w:r>
      <w:proofErr w:type="spellStart"/>
      <w:r>
        <w:t>sundlich</w:t>
      </w:r>
      <w:proofErr w:type="spellEnd"/>
      <w:r>
        <w:t xml:space="preserve"> zu besorgen vor den unrechten Juristen / der </w:t>
      </w:r>
      <w:proofErr w:type="spellStart"/>
      <w:r>
        <w:t>meinung</w:t>
      </w:r>
      <w:proofErr w:type="spellEnd"/>
      <w:r>
        <w:t xml:space="preserve"> / </w:t>
      </w:r>
      <w:proofErr w:type="spellStart"/>
      <w:r>
        <w:t>rathschlag</w:t>
      </w:r>
      <w:proofErr w:type="spellEnd"/>
      <w:r>
        <w:t xml:space="preserve"> und </w:t>
      </w:r>
      <w:proofErr w:type="spellStart"/>
      <w:r>
        <w:t>urteyl</w:t>
      </w:r>
      <w:proofErr w:type="spellEnd"/>
      <w:r>
        <w:t xml:space="preserve"> / </w:t>
      </w:r>
      <w:proofErr w:type="spellStart"/>
      <w:r>
        <w:t>auß</w:t>
      </w:r>
      <w:proofErr w:type="spellEnd"/>
      <w:r>
        <w:t xml:space="preserve"> </w:t>
      </w:r>
      <w:proofErr w:type="spellStart"/>
      <w:r>
        <w:t>eyttel</w:t>
      </w:r>
      <w:proofErr w:type="spellEnd"/>
      <w:r>
        <w:t xml:space="preserve"> placken / lumpen und </w:t>
      </w:r>
      <w:proofErr w:type="spellStart"/>
      <w:r>
        <w:t>hudelwerck</w:t>
      </w:r>
      <w:proofErr w:type="spellEnd"/>
      <w:r>
        <w:t xml:space="preserve"> / der </w:t>
      </w:r>
      <w:proofErr w:type="spellStart"/>
      <w:r>
        <w:t>welt</w:t>
      </w:r>
      <w:proofErr w:type="spellEnd"/>
      <w:r>
        <w:t xml:space="preserve"> zu </w:t>
      </w:r>
      <w:proofErr w:type="spellStart"/>
      <w:r>
        <w:t>eren</w:t>
      </w:r>
      <w:proofErr w:type="spellEnd"/>
      <w:r>
        <w:t xml:space="preserve"> und </w:t>
      </w:r>
      <w:proofErr w:type="spellStart"/>
      <w:r>
        <w:t>got</w:t>
      </w:r>
      <w:proofErr w:type="spellEnd"/>
      <w:r>
        <w:t xml:space="preserve"> zu </w:t>
      </w:r>
      <w:proofErr w:type="spellStart"/>
      <w:r>
        <w:t>schanden</w:t>
      </w:r>
      <w:proofErr w:type="spellEnd"/>
      <w:r>
        <w:t xml:space="preserve"> / </w:t>
      </w:r>
      <w:proofErr w:type="spellStart"/>
      <w:r>
        <w:t>herfliessen</w:t>
      </w:r>
      <w:proofErr w:type="spellEnd"/>
      <w:r>
        <w:t xml:space="preserve"> und </w:t>
      </w:r>
      <w:proofErr w:type="spellStart"/>
      <w:r>
        <w:t>gmacht</w:t>
      </w:r>
      <w:proofErr w:type="spellEnd"/>
      <w:r>
        <w:t xml:space="preserve"> werden / Ursach / In </w:t>
      </w:r>
      <w:proofErr w:type="spellStart"/>
      <w:r>
        <w:t>disen</w:t>
      </w:r>
      <w:proofErr w:type="spellEnd"/>
      <w:r>
        <w:t xml:space="preserve"> </w:t>
      </w:r>
      <w:proofErr w:type="spellStart"/>
      <w:r>
        <w:t>handel</w:t>
      </w:r>
      <w:proofErr w:type="spellEnd"/>
      <w:r>
        <w:t xml:space="preserve"> will </w:t>
      </w:r>
      <w:proofErr w:type="spellStart"/>
      <w:r>
        <w:t>nit</w:t>
      </w:r>
      <w:proofErr w:type="spellEnd"/>
      <w:r>
        <w:t xml:space="preserve"> gelten / was D. Griff / M. </w:t>
      </w:r>
      <w:proofErr w:type="spellStart"/>
      <w:r>
        <w:t>Leffel</w:t>
      </w:r>
      <w:proofErr w:type="spellEnd"/>
      <w:r>
        <w:t xml:space="preserve"> / und </w:t>
      </w:r>
      <w:proofErr w:type="spellStart"/>
      <w:r>
        <w:t>herr</w:t>
      </w:r>
      <w:proofErr w:type="spellEnd"/>
      <w:r>
        <w:t xml:space="preserve"> </w:t>
      </w:r>
      <w:proofErr w:type="spellStart"/>
      <w:r>
        <w:t>Lorley</w:t>
      </w:r>
      <w:proofErr w:type="spellEnd"/>
      <w:r>
        <w:t xml:space="preserve"> / </w:t>
      </w:r>
      <w:proofErr w:type="spellStart"/>
      <w:r>
        <w:t>auß</w:t>
      </w:r>
      <w:proofErr w:type="spellEnd"/>
      <w:r>
        <w:t xml:space="preserve"> </w:t>
      </w:r>
      <w:proofErr w:type="spellStart"/>
      <w:r>
        <w:t>iren</w:t>
      </w:r>
      <w:proofErr w:type="spellEnd"/>
      <w:r>
        <w:t xml:space="preserve"> Juristen </w:t>
      </w:r>
      <w:proofErr w:type="spellStart"/>
      <w:r>
        <w:t>büchern</w:t>
      </w:r>
      <w:proofErr w:type="spellEnd"/>
      <w:r>
        <w:t xml:space="preserve"> </w:t>
      </w:r>
      <w:proofErr w:type="spellStart"/>
      <w:r>
        <w:t>zusamen</w:t>
      </w:r>
      <w:proofErr w:type="spellEnd"/>
      <w:r>
        <w:t xml:space="preserve"> flicken. Es will mit </w:t>
      </w:r>
      <w:proofErr w:type="spellStart"/>
      <w:r>
        <w:t>götlicher</w:t>
      </w:r>
      <w:proofErr w:type="spellEnd"/>
      <w:r>
        <w:t xml:space="preserve"> </w:t>
      </w:r>
      <w:proofErr w:type="spellStart"/>
      <w:r>
        <w:t>warheit</w:t>
      </w:r>
      <w:proofErr w:type="spellEnd"/>
      <w:r>
        <w:t xml:space="preserve"> hierin gehandelt sein. </w:t>
      </w:r>
    </w:p>
    <w:p w14:paraId="0D937C26" w14:textId="77777777" w:rsidR="008B5841" w:rsidRDefault="008B5841" w:rsidP="008B5841">
      <w:pPr>
        <w:pStyle w:val="StandardWeb"/>
      </w:pPr>
      <w:r>
        <w:t xml:space="preserve">Deßhalb lieben freund / </w:t>
      </w:r>
      <w:proofErr w:type="spellStart"/>
      <w:r>
        <w:t>vergreifft</w:t>
      </w:r>
      <w:proofErr w:type="spellEnd"/>
      <w:r>
        <w:t xml:space="preserve"> euch </w:t>
      </w:r>
      <w:proofErr w:type="spellStart"/>
      <w:r>
        <w:t>nit</w:t>
      </w:r>
      <w:proofErr w:type="spellEnd"/>
      <w:r>
        <w:t xml:space="preserve"> an der </w:t>
      </w:r>
      <w:proofErr w:type="spellStart"/>
      <w:r>
        <w:t>götlichen</w:t>
      </w:r>
      <w:proofErr w:type="spellEnd"/>
      <w:r>
        <w:t xml:space="preserve"> </w:t>
      </w:r>
      <w:proofErr w:type="spellStart"/>
      <w:r>
        <w:t>maiestet</w:t>
      </w:r>
      <w:proofErr w:type="spellEnd"/>
      <w:r>
        <w:t xml:space="preserve"> / uff </w:t>
      </w:r>
      <w:proofErr w:type="spellStart"/>
      <w:r>
        <w:t>dz</w:t>
      </w:r>
      <w:proofErr w:type="spellEnd"/>
      <w:r>
        <w:t xml:space="preserve"> </w:t>
      </w:r>
      <w:proofErr w:type="spellStart"/>
      <w:r>
        <w:t>nit</w:t>
      </w:r>
      <w:proofErr w:type="spellEnd"/>
      <w:r>
        <w:t xml:space="preserve"> der </w:t>
      </w:r>
      <w:proofErr w:type="spellStart"/>
      <w:r>
        <w:t>zorn</w:t>
      </w:r>
      <w:proofErr w:type="spellEnd"/>
      <w:r>
        <w:t xml:space="preserve"> </w:t>
      </w:r>
      <w:proofErr w:type="spellStart"/>
      <w:r>
        <w:t>gottes</w:t>
      </w:r>
      <w:proofErr w:type="spellEnd"/>
      <w:r>
        <w:t xml:space="preserve"> über euch </w:t>
      </w:r>
      <w:proofErr w:type="spellStart"/>
      <w:r>
        <w:t>gee</w:t>
      </w:r>
      <w:proofErr w:type="spellEnd"/>
      <w:r>
        <w:t xml:space="preserve"> / grösser dann über die Sodomiter </w:t>
      </w:r>
      <w:proofErr w:type="spellStart"/>
      <w:r>
        <w:t>unnd</w:t>
      </w:r>
      <w:proofErr w:type="spellEnd"/>
      <w:r>
        <w:t xml:space="preserve"> alle </w:t>
      </w:r>
      <w:proofErr w:type="spellStart"/>
      <w:r>
        <w:t>übeltheter</w:t>
      </w:r>
      <w:proofErr w:type="spellEnd"/>
      <w:r>
        <w:t xml:space="preserve"> </w:t>
      </w:r>
      <w:proofErr w:type="spellStart"/>
      <w:r>
        <w:t>auff</w:t>
      </w:r>
      <w:proofErr w:type="spellEnd"/>
      <w:r>
        <w:t xml:space="preserve"> erden. </w:t>
      </w:r>
      <w:proofErr w:type="spellStart"/>
      <w:r>
        <w:t>Ir</w:t>
      </w:r>
      <w:proofErr w:type="spellEnd"/>
      <w:r>
        <w:t xml:space="preserve"> habt </w:t>
      </w:r>
      <w:proofErr w:type="spellStart"/>
      <w:r>
        <w:t>vil</w:t>
      </w:r>
      <w:proofErr w:type="spellEnd"/>
      <w:r>
        <w:t xml:space="preserve"> </w:t>
      </w:r>
      <w:proofErr w:type="spellStart"/>
      <w:r>
        <w:t>dieb</w:t>
      </w:r>
      <w:proofErr w:type="spellEnd"/>
      <w:r>
        <w:t xml:space="preserve"> / </w:t>
      </w:r>
      <w:proofErr w:type="spellStart"/>
      <w:r>
        <w:t>mörder</w:t>
      </w:r>
      <w:proofErr w:type="spellEnd"/>
      <w:r>
        <w:t xml:space="preserve"> und </w:t>
      </w:r>
      <w:proofErr w:type="spellStart"/>
      <w:r>
        <w:t>bößwicht</w:t>
      </w:r>
      <w:proofErr w:type="spellEnd"/>
      <w:r>
        <w:t xml:space="preserve"> </w:t>
      </w:r>
      <w:proofErr w:type="spellStart"/>
      <w:r>
        <w:t>barmhertziglicher</w:t>
      </w:r>
      <w:proofErr w:type="spellEnd"/>
      <w:r>
        <w:t xml:space="preserve"> in </w:t>
      </w:r>
      <w:proofErr w:type="spellStart"/>
      <w:r>
        <w:t>gfencknüß</w:t>
      </w:r>
      <w:proofErr w:type="spellEnd"/>
      <w:r>
        <w:t xml:space="preserve"> sehen halten dann </w:t>
      </w:r>
      <w:proofErr w:type="spellStart"/>
      <w:r>
        <w:t>dise</w:t>
      </w:r>
      <w:proofErr w:type="spellEnd"/>
      <w:r>
        <w:t xml:space="preserve"> armen / die doch </w:t>
      </w:r>
      <w:proofErr w:type="spellStart"/>
      <w:r>
        <w:t>nit</w:t>
      </w:r>
      <w:proofErr w:type="spellEnd"/>
      <w:r>
        <w:t xml:space="preserve"> </w:t>
      </w:r>
      <w:proofErr w:type="spellStart"/>
      <w:r>
        <w:t>gestolen</w:t>
      </w:r>
      <w:proofErr w:type="spellEnd"/>
      <w:r>
        <w:t xml:space="preserve"> / </w:t>
      </w:r>
      <w:proofErr w:type="spellStart"/>
      <w:r>
        <w:t>nit</w:t>
      </w:r>
      <w:proofErr w:type="spellEnd"/>
      <w:r>
        <w:t xml:space="preserve"> </w:t>
      </w:r>
      <w:proofErr w:type="spellStart"/>
      <w:r>
        <w:t>gemordt</w:t>
      </w:r>
      <w:proofErr w:type="spellEnd"/>
      <w:r>
        <w:t xml:space="preserve"> / </w:t>
      </w:r>
      <w:proofErr w:type="spellStart"/>
      <w:r>
        <w:t>nit</w:t>
      </w:r>
      <w:proofErr w:type="spellEnd"/>
      <w:r>
        <w:t xml:space="preserve"> geraubt / </w:t>
      </w:r>
      <w:proofErr w:type="spellStart"/>
      <w:r>
        <w:t>nit</w:t>
      </w:r>
      <w:proofErr w:type="spellEnd"/>
      <w:r>
        <w:t xml:space="preserve"> </w:t>
      </w:r>
      <w:proofErr w:type="spellStart"/>
      <w:r>
        <w:t>gebrent</w:t>
      </w:r>
      <w:proofErr w:type="spellEnd"/>
      <w:r>
        <w:t xml:space="preserve"> / </w:t>
      </w:r>
      <w:proofErr w:type="spellStart"/>
      <w:r>
        <w:t>nit</w:t>
      </w:r>
      <w:proofErr w:type="spellEnd"/>
      <w:r>
        <w:t xml:space="preserve"> verraten / oder einig </w:t>
      </w:r>
      <w:proofErr w:type="spellStart"/>
      <w:r>
        <w:t>schedlich</w:t>
      </w:r>
      <w:proofErr w:type="spellEnd"/>
      <w:r>
        <w:t xml:space="preserve"> </w:t>
      </w:r>
      <w:proofErr w:type="spellStart"/>
      <w:r>
        <w:t>mißthat</w:t>
      </w:r>
      <w:proofErr w:type="spellEnd"/>
      <w:r>
        <w:t xml:space="preserve"> begangen sonder den und allen daselbst zu wider / </w:t>
      </w:r>
      <w:proofErr w:type="spellStart"/>
      <w:r>
        <w:t>Got</w:t>
      </w:r>
      <w:proofErr w:type="spellEnd"/>
      <w:r>
        <w:t xml:space="preserve"> zu </w:t>
      </w:r>
      <w:proofErr w:type="spellStart"/>
      <w:r>
        <w:t>eren</w:t>
      </w:r>
      <w:proofErr w:type="spellEnd"/>
      <w:r>
        <w:t xml:space="preserve"> / und </w:t>
      </w:r>
      <w:proofErr w:type="spellStart"/>
      <w:r>
        <w:t>niemandts</w:t>
      </w:r>
      <w:proofErr w:type="spellEnd"/>
      <w:r>
        <w:t xml:space="preserve"> zu </w:t>
      </w:r>
      <w:proofErr w:type="spellStart"/>
      <w:r>
        <w:t>leyd</w:t>
      </w:r>
      <w:proofErr w:type="spellEnd"/>
      <w:r>
        <w:t xml:space="preserve"> / sich abermals guter </w:t>
      </w:r>
      <w:proofErr w:type="spellStart"/>
      <w:r>
        <w:t>einfeltiger</w:t>
      </w:r>
      <w:proofErr w:type="spellEnd"/>
      <w:r>
        <w:t xml:space="preserve"> </w:t>
      </w:r>
      <w:proofErr w:type="spellStart"/>
      <w:r>
        <w:t>meynung</w:t>
      </w:r>
      <w:proofErr w:type="spellEnd"/>
      <w:r>
        <w:t xml:space="preserve"> / und geringen </w:t>
      </w:r>
      <w:proofErr w:type="spellStart"/>
      <w:r>
        <w:t>irrthumb</w:t>
      </w:r>
      <w:proofErr w:type="spellEnd"/>
      <w:r>
        <w:t xml:space="preserve"> / </w:t>
      </w:r>
      <w:proofErr w:type="spellStart"/>
      <w:r>
        <w:t>tauffen</w:t>
      </w:r>
      <w:proofErr w:type="spellEnd"/>
      <w:r>
        <w:t xml:space="preserve"> lassen. Und </w:t>
      </w:r>
      <w:proofErr w:type="spellStart"/>
      <w:r>
        <w:t>wa</w:t>
      </w:r>
      <w:proofErr w:type="spellEnd"/>
      <w:r>
        <w:t xml:space="preserve"> sie aus </w:t>
      </w:r>
      <w:proofErr w:type="spellStart"/>
      <w:r>
        <w:t>götlicher</w:t>
      </w:r>
      <w:proofErr w:type="spellEnd"/>
      <w:r>
        <w:t xml:space="preserve"> </w:t>
      </w:r>
      <w:proofErr w:type="spellStart"/>
      <w:r>
        <w:t>schrifft</w:t>
      </w:r>
      <w:proofErr w:type="spellEnd"/>
      <w:r>
        <w:t xml:space="preserve"> bessers </w:t>
      </w:r>
      <w:proofErr w:type="spellStart"/>
      <w:r>
        <w:t>bericht</w:t>
      </w:r>
      <w:proofErr w:type="spellEnd"/>
      <w:r>
        <w:t xml:space="preserve"> / zu weichen </w:t>
      </w:r>
      <w:proofErr w:type="spellStart"/>
      <w:r>
        <w:t>bekant</w:t>
      </w:r>
      <w:proofErr w:type="spellEnd"/>
      <w:r>
        <w:t xml:space="preserve"> haben Und wie </w:t>
      </w:r>
      <w:proofErr w:type="spellStart"/>
      <w:r>
        <w:t>künnen</w:t>
      </w:r>
      <w:proofErr w:type="spellEnd"/>
      <w:r>
        <w:t xml:space="preserve"> oder möget </w:t>
      </w:r>
      <w:proofErr w:type="spellStart"/>
      <w:r>
        <w:t>ir</w:t>
      </w:r>
      <w:proofErr w:type="spellEnd"/>
      <w:r>
        <w:t xml:space="preserve"> in </w:t>
      </w:r>
      <w:proofErr w:type="spellStart"/>
      <w:r>
        <w:t>euwern</w:t>
      </w:r>
      <w:proofErr w:type="spellEnd"/>
      <w:r>
        <w:t xml:space="preserve"> </w:t>
      </w:r>
      <w:proofErr w:type="spellStart"/>
      <w:r>
        <w:t>eygnen</w:t>
      </w:r>
      <w:proofErr w:type="spellEnd"/>
      <w:r>
        <w:t xml:space="preserve"> </w:t>
      </w:r>
      <w:proofErr w:type="spellStart"/>
      <w:r>
        <w:t>hertzen</w:t>
      </w:r>
      <w:proofErr w:type="spellEnd"/>
      <w:r>
        <w:t xml:space="preserve"> oder </w:t>
      </w:r>
      <w:proofErr w:type="spellStart"/>
      <w:r>
        <w:t>conscientzen</w:t>
      </w:r>
      <w:proofErr w:type="spellEnd"/>
      <w:r>
        <w:t xml:space="preserve"> finden sprechen oder bekennen / </w:t>
      </w:r>
      <w:proofErr w:type="spellStart"/>
      <w:r>
        <w:t>dz</w:t>
      </w:r>
      <w:proofErr w:type="spellEnd"/>
      <w:r>
        <w:t xml:space="preserve"> man </w:t>
      </w:r>
      <w:proofErr w:type="spellStart"/>
      <w:r>
        <w:t>sye</w:t>
      </w:r>
      <w:proofErr w:type="spellEnd"/>
      <w:r>
        <w:t xml:space="preserve"> </w:t>
      </w:r>
      <w:proofErr w:type="spellStart"/>
      <w:r>
        <w:t>darumb</w:t>
      </w:r>
      <w:proofErr w:type="spellEnd"/>
      <w:r>
        <w:t xml:space="preserve"> </w:t>
      </w:r>
      <w:proofErr w:type="spellStart"/>
      <w:r>
        <w:t>köpffen</w:t>
      </w:r>
      <w:proofErr w:type="spellEnd"/>
      <w:r>
        <w:t xml:space="preserve"> soll / oder </w:t>
      </w:r>
      <w:proofErr w:type="spellStart"/>
      <w:r>
        <w:t>verdampt</w:t>
      </w:r>
      <w:proofErr w:type="spellEnd"/>
      <w:r>
        <w:t xml:space="preserve"> sein. Handeltet </w:t>
      </w:r>
      <w:proofErr w:type="spellStart"/>
      <w:r>
        <w:t>ir</w:t>
      </w:r>
      <w:proofErr w:type="spellEnd"/>
      <w:r>
        <w:t xml:space="preserve"> mit </w:t>
      </w:r>
      <w:proofErr w:type="spellStart"/>
      <w:r>
        <w:t>inen</w:t>
      </w:r>
      <w:proofErr w:type="spellEnd"/>
      <w:r>
        <w:t xml:space="preserve"> als christlichen </w:t>
      </w:r>
      <w:proofErr w:type="spellStart"/>
      <w:r>
        <w:t>richtern</w:t>
      </w:r>
      <w:proofErr w:type="spellEnd"/>
      <w:r>
        <w:t xml:space="preserve"> </w:t>
      </w:r>
      <w:proofErr w:type="spellStart"/>
      <w:r>
        <w:t>gebürt</w:t>
      </w:r>
      <w:proofErr w:type="spellEnd"/>
      <w:r>
        <w:t xml:space="preserve"> / und </w:t>
      </w:r>
      <w:proofErr w:type="spellStart"/>
      <w:r>
        <w:t>wisten</w:t>
      </w:r>
      <w:proofErr w:type="spellEnd"/>
      <w:r>
        <w:t xml:space="preserve"> </w:t>
      </w:r>
      <w:proofErr w:type="spellStart"/>
      <w:r>
        <w:t>sy</w:t>
      </w:r>
      <w:proofErr w:type="spellEnd"/>
      <w:r>
        <w:t xml:space="preserve"> </w:t>
      </w:r>
      <w:proofErr w:type="spellStart"/>
      <w:r>
        <w:t>auß</w:t>
      </w:r>
      <w:proofErr w:type="spellEnd"/>
      <w:r>
        <w:t xml:space="preserve"> dem Evangelio zu </w:t>
      </w:r>
      <w:proofErr w:type="spellStart"/>
      <w:r>
        <w:t>underweisen</w:t>
      </w:r>
      <w:proofErr w:type="spellEnd"/>
      <w:r>
        <w:t xml:space="preserve"> so würd es keins </w:t>
      </w:r>
      <w:proofErr w:type="spellStart"/>
      <w:r>
        <w:t>henckers</w:t>
      </w:r>
      <w:proofErr w:type="spellEnd"/>
      <w:r>
        <w:t xml:space="preserve"> </w:t>
      </w:r>
      <w:proofErr w:type="spellStart"/>
      <w:r>
        <w:t>bedörffen</w:t>
      </w:r>
      <w:proofErr w:type="spellEnd"/>
      <w:r>
        <w:t xml:space="preserve"> / </w:t>
      </w:r>
      <w:proofErr w:type="spellStart"/>
      <w:r>
        <w:t>sy</w:t>
      </w:r>
      <w:proofErr w:type="spellEnd"/>
      <w:r>
        <w:t xml:space="preserve"> würden on </w:t>
      </w:r>
      <w:proofErr w:type="spellStart"/>
      <w:r>
        <w:t>zweyfel</w:t>
      </w:r>
      <w:proofErr w:type="spellEnd"/>
      <w:r>
        <w:t xml:space="preserve"> auch der </w:t>
      </w:r>
      <w:proofErr w:type="spellStart"/>
      <w:r>
        <w:t>warheyt</w:t>
      </w:r>
      <w:proofErr w:type="spellEnd"/>
      <w:r>
        <w:t xml:space="preserve"> stattgeben / und </w:t>
      </w:r>
      <w:proofErr w:type="spellStart"/>
      <w:r>
        <w:t>weren</w:t>
      </w:r>
      <w:proofErr w:type="spellEnd"/>
      <w:r>
        <w:t xml:space="preserve"> minder </w:t>
      </w:r>
      <w:proofErr w:type="spellStart"/>
      <w:r>
        <w:t>gefencknüß</w:t>
      </w:r>
      <w:proofErr w:type="spellEnd"/>
      <w:r>
        <w:t xml:space="preserve"> genug gestrafft. Deßgleichen </w:t>
      </w:r>
      <w:proofErr w:type="spellStart"/>
      <w:r>
        <w:t>solten</w:t>
      </w:r>
      <w:proofErr w:type="spellEnd"/>
      <w:r>
        <w:t xml:space="preserve"> </w:t>
      </w:r>
      <w:proofErr w:type="spellStart"/>
      <w:r>
        <w:t>ewer</w:t>
      </w:r>
      <w:proofErr w:type="spellEnd"/>
      <w:r>
        <w:t xml:space="preserve"> </w:t>
      </w:r>
      <w:proofErr w:type="spellStart"/>
      <w:r>
        <w:t>priester</w:t>
      </w:r>
      <w:proofErr w:type="spellEnd"/>
      <w:r>
        <w:t xml:space="preserve"> auch thun / </w:t>
      </w:r>
      <w:proofErr w:type="spellStart"/>
      <w:r>
        <w:t>sy</w:t>
      </w:r>
      <w:proofErr w:type="spellEnd"/>
      <w:r>
        <w:t xml:space="preserve"> als irrige </w:t>
      </w:r>
      <w:proofErr w:type="spellStart"/>
      <w:r>
        <w:t>scheflin</w:t>
      </w:r>
      <w:proofErr w:type="spellEnd"/>
      <w:r>
        <w:t xml:space="preserve"> </w:t>
      </w:r>
      <w:proofErr w:type="spellStart"/>
      <w:r>
        <w:t>auff</w:t>
      </w:r>
      <w:proofErr w:type="spellEnd"/>
      <w:r>
        <w:t xml:space="preserve"> </w:t>
      </w:r>
      <w:proofErr w:type="spellStart"/>
      <w:r>
        <w:t>iren</w:t>
      </w:r>
      <w:proofErr w:type="spellEnd"/>
      <w:r>
        <w:t xml:space="preserve"> </w:t>
      </w:r>
      <w:proofErr w:type="spellStart"/>
      <w:r>
        <w:t>achslen</w:t>
      </w:r>
      <w:proofErr w:type="spellEnd"/>
      <w:r>
        <w:t xml:space="preserve"> zum stall </w:t>
      </w:r>
      <w:proofErr w:type="spellStart"/>
      <w:r>
        <w:t>christi</w:t>
      </w:r>
      <w:proofErr w:type="spellEnd"/>
      <w:r>
        <w:t xml:space="preserve"> tragen / </w:t>
      </w:r>
      <w:proofErr w:type="spellStart"/>
      <w:r>
        <w:t>jnen</w:t>
      </w:r>
      <w:proofErr w:type="spellEnd"/>
      <w:r>
        <w:t xml:space="preserve"> </w:t>
      </w:r>
      <w:proofErr w:type="spellStart"/>
      <w:r>
        <w:t>ir</w:t>
      </w:r>
      <w:proofErr w:type="spellEnd"/>
      <w:r>
        <w:t xml:space="preserve"> </w:t>
      </w:r>
      <w:proofErr w:type="spellStart"/>
      <w:r>
        <w:t>kunst</w:t>
      </w:r>
      <w:proofErr w:type="spellEnd"/>
      <w:r>
        <w:t xml:space="preserve"> / brüderliche lieb / </w:t>
      </w:r>
      <w:proofErr w:type="spellStart"/>
      <w:r>
        <w:t>ampts</w:t>
      </w:r>
      <w:proofErr w:type="spellEnd"/>
      <w:r>
        <w:t xml:space="preserve"> wegen / </w:t>
      </w:r>
      <w:proofErr w:type="spellStart"/>
      <w:r>
        <w:t>yetzung</w:t>
      </w:r>
      <w:proofErr w:type="spellEnd"/>
      <w:r>
        <w:t xml:space="preserve"> beweisen / </w:t>
      </w:r>
      <w:proofErr w:type="spellStart"/>
      <w:r>
        <w:t>sy</w:t>
      </w:r>
      <w:proofErr w:type="spellEnd"/>
      <w:r>
        <w:t xml:space="preserve"> mit </w:t>
      </w:r>
      <w:proofErr w:type="spellStart"/>
      <w:r>
        <w:t>süsser</w:t>
      </w:r>
      <w:proofErr w:type="spellEnd"/>
      <w:r>
        <w:t xml:space="preserve"> Evangelischer leer trösten / erhalten und widerbringen. So sind </w:t>
      </w:r>
      <w:proofErr w:type="spellStart"/>
      <w:r>
        <w:t>ir</w:t>
      </w:r>
      <w:proofErr w:type="spellEnd"/>
      <w:r>
        <w:t xml:space="preserve"> eins </w:t>
      </w:r>
      <w:proofErr w:type="spellStart"/>
      <w:r>
        <w:t>teyls</w:t>
      </w:r>
      <w:proofErr w:type="spellEnd"/>
      <w:r>
        <w:t xml:space="preserve"> so </w:t>
      </w:r>
      <w:proofErr w:type="spellStart"/>
      <w:r>
        <w:t>loße</w:t>
      </w:r>
      <w:proofErr w:type="spellEnd"/>
      <w:r>
        <w:t xml:space="preserve"> </w:t>
      </w:r>
      <w:proofErr w:type="spellStart"/>
      <w:r>
        <w:t>buben</w:t>
      </w:r>
      <w:proofErr w:type="spellEnd"/>
      <w:r>
        <w:t xml:space="preserve"> und </w:t>
      </w:r>
      <w:proofErr w:type="spellStart"/>
      <w:r>
        <w:t>eselsköpff</w:t>
      </w:r>
      <w:proofErr w:type="spellEnd"/>
      <w:r>
        <w:t xml:space="preserve"> / und </w:t>
      </w:r>
      <w:proofErr w:type="spellStart"/>
      <w:r>
        <w:t>necht</w:t>
      </w:r>
      <w:proofErr w:type="spellEnd"/>
      <w:r>
        <w:t xml:space="preserve"> </w:t>
      </w:r>
      <w:proofErr w:type="spellStart"/>
      <w:r>
        <w:t>verschinenem</w:t>
      </w:r>
      <w:proofErr w:type="spellEnd"/>
      <w:r>
        <w:t xml:space="preserve"> </w:t>
      </w:r>
      <w:proofErr w:type="spellStart"/>
      <w:r>
        <w:t>gerichtstag</w:t>
      </w:r>
      <w:proofErr w:type="spellEnd"/>
      <w:r>
        <w:t xml:space="preserve"> frey </w:t>
      </w:r>
      <w:proofErr w:type="spellStart"/>
      <w:r>
        <w:t>offenlich</w:t>
      </w:r>
      <w:proofErr w:type="spellEnd"/>
      <w:r>
        <w:t xml:space="preserve"> gestanden / mit </w:t>
      </w:r>
      <w:proofErr w:type="spellStart"/>
      <w:r>
        <w:t>zesamen</w:t>
      </w:r>
      <w:proofErr w:type="spellEnd"/>
      <w:r>
        <w:t xml:space="preserve"> </w:t>
      </w:r>
      <w:proofErr w:type="spellStart"/>
      <w:r>
        <w:t>geschlagnen</w:t>
      </w:r>
      <w:proofErr w:type="spellEnd"/>
      <w:r>
        <w:t xml:space="preserve"> </w:t>
      </w:r>
      <w:proofErr w:type="spellStart"/>
      <w:r>
        <w:t>henen</w:t>
      </w:r>
      <w:proofErr w:type="spellEnd"/>
      <w:r>
        <w:t xml:space="preserve"> und lachendem munde gesagt: Da da / da </w:t>
      </w:r>
      <w:proofErr w:type="spellStart"/>
      <w:r>
        <w:t>wirts</w:t>
      </w:r>
      <w:proofErr w:type="spellEnd"/>
      <w:r>
        <w:t xml:space="preserve"> </w:t>
      </w:r>
      <w:proofErr w:type="spellStart"/>
      <w:r>
        <w:t>köpff</w:t>
      </w:r>
      <w:proofErr w:type="spellEnd"/>
      <w:r>
        <w:t xml:space="preserve"> geben / als ob sie </w:t>
      </w:r>
      <w:proofErr w:type="spellStart"/>
      <w:r>
        <w:t>irs</w:t>
      </w:r>
      <w:proofErr w:type="spellEnd"/>
      <w:r>
        <w:t xml:space="preserve"> </w:t>
      </w:r>
      <w:proofErr w:type="spellStart"/>
      <w:r>
        <w:t>hertzen</w:t>
      </w:r>
      <w:proofErr w:type="spellEnd"/>
      <w:r>
        <w:t xml:space="preserve"> </w:t>
      </w:r>
      <w:proofErr w:type="spellStart"/>
      <w:r>
        <w:t>lust</w:t>
      </w:r>
      <w:proofErr w:type="spellEnd"/>
      <w:r>
        <w:t xml:space="preserve"> sehen </w:t>
      </w:r>
      <w:proofErr w:type="spellStart"/>
      <w:r>
        <w:t>solten</w:t>
      </w:r>
      <w:proofErr w:type="spellEnd"/>
      <w:r>
        <w:t xml:space="preserve">. Und </w:t>
      </w:r>
      <w:proofErr w:type="spellStart"/>
      <w:r>
        <w:t>wolt</w:t>
      </w:r>
      <w:proofErr w:type="spellEnd"/>
      <w:r>
        <w:t xml:space="preserve"> mein leben dran verwetten / wenn ein einig </w:t>
      </w:r>
      <w:proofErr w:type="spellStart"/>
      <w:r>
        <w:t>volck</w:t>
      </w:r>
      <w:proofErr w:type="spellEnd"/>
      <w:r>
        <w:t xml:space="preserve"> in </w:t>
      </w:r>
      <w:proofErr w:type="spellStart"/>
      <w:r>
        <w:t>diser</w:t>
      </w:r>
      <w:proofErr w:type="spellEnd"/>
      <w:r>
        <w:t xml:space="preserve"> </w:t>
      </w:r>
      <w:proofErr w:type="spellStart"/>
      <w:r>
        <w:t>welt</w:t>
      </w:r>
      <w:proofErr w:type="spellEnd"/>
      <w:r>
        <w:t xml:space="preserve"> nach </w:t>
      </w:r>
      <w:proofErr w:type="spellStart"/>
      <w:r>
        <w:t>diser</w:t>
      </w:r>
      <w:proofErr w:type="spellEnd"/>
      <w:r>
        <w:t xml:space="preserve"> armen </w:t>
      </w:r>
      <w:proofErr w:type="spellStart"/>
      <w:r>
        <w:t>blut</w:t>
      </w:r>
      <w:proofErr w:type="spellEnd"/>
      <w:r>
        <w:t xml:space="preserve"> grösser </w:t>
      </w:r>
      <w:proofErr w:type="spellStart"/>
      <w:r>
        <w:t>durst</w:t>
      </w:r>
      <w:proofErr w:type="spellEnd"/>
      <w:r>
        <w:t xml:space="preserve"> </w:t>
      </w:r>
      <w:proofErr w:type="spellStart"/>
      <w:r>
        <w:t>hett</w:t>
      </w:r>
      <w:proofErr w:type="spellEnd"/>
      <w:r>
        <w:t xml:space="preserve"> / als solch </w:t>
      </w:r>
      <w:proofErr w:type="spellStart"/>
      <w:r>
        <w:t>leutte</w:t>
      </w:r>
      <w:proofErr w:type="spellEnd"/>
      <w:r>
        <w:t xml:space="preserve">. Es </w:t>
      </w:r>
      <w:proofErr w:type="spellStart"/>
      <w:r>
        <w:t>wirt</w:t>
      </w:r>
      <w:proofErr w:type="spellEnd"/>
      <w:r>
        <w:t xml:space="preserve"> sie aber alles </w:t>
      </w:r>
      <w:proofErr w:type="spellStart"/>
      <w:r>
        <w:t>nit</w:t>
      </w:r>
      <w:proofErr w:type="spellEnd"/>
      <w:r>
        <w:t xml:space="preserve"> </w:t>
      </w:r>
      <w:proofErr w:type="spellStart"/>
      <w:r>
        <w:t>helffen</w:t>
      </w:r>
      <w:proofErr w:type="spellEnd"/>
      <w:r>
        <w:t xml:space="preserve"> / die </w:t>
      </w:r>
      <w:proofErr w:type="spellStart"/>
      <w:r>
        <w:t>warheit</w:t>
      </w:r>
      <w:proofErr w:type="spellEnd"/>
      <w:r>
        <w:t xml:space="preserve"> muß </w:t>
      </w:r>
      <w:proofErr w:type="spellStart"/>
      <w:r>
        <w:t>erfür</w:t>
      </w:r>
      <w:proofErr w:type="spellEnd"/>
      <w:r>
        <w:t xml:space="preserve">. </w:t>
      </w:r>
      <w:proofErr w:type="spellStart"/>
      <w:r>
        <w:t>Billicher</w:t>
      </w:r>
      <w:proofErr w:type="spellEnd"/>
      <w:r>
        <w:t xml:space="preserve"> </w:t>
      </w:r>
      <w:proofErr w:type="spellStart"/>
      <w:r>
        <w:t>solten</w:t>
      </w:r>
      <w:proofErr w:type="spellEnd"/>
      <w:r>
        <w:t xml:space="preserve"> aber </w:t>
      </w:r>
      <w:proofErr w:type="spellStart"/>
      <w:r>
        <w:t>diser</w:t>
      </w:r>
      <w:proofErr w:type="spellEnd"/>
      <w:r>
        <w:t xml:space="preserve"> </w:t>
      </w:r>
      <w:proofErr w:type="spellStart"/>
      <w:r>
        <w:t>blutseuffer</w:t>
      </w:r>
      <w:proofErr w:type="spellEnd"/>
      <w:r>
        <w:t xml:space="preserve"> </w:t>
      </w:r>
      <w:proofErr w:type="spellStart"/>
      <w:r>
        <w:t>köpff</w:t>
      </w:r>
      <w:proofErr w:type="spellEnd"/>
      <w:r>
        <w:t xml:space="preserve"> / dem </w:t>
      </w:r>
      <w:proofErr w:type="spellStart"/>
      <w:r>
        <w:t>hencker</w:t>
      </w:r>
      <w:proofErr w:type="spellEnd"/>
      <w:r>
        <w:t xml:space="preserve"> zu </w:t>
      </w:r>
      <w:proofErr w:type="spellStart"/>
      <w:r>
        <w:t>teyl</w:t>
      </w:r>
      <w:proofErr w:type="spellEnd"/>
      <w:r>
        <w:t xml:space="preserve"> werden / Aber sie sind </w:t>
      </w:r>
      <w:proofErr w:type="spellStart"/>
      <w:r>
        <w:t>nit</w:t>
      </w:r>
      <w:proofErr w:type="spellEnd"/>
      <w:r>
        <w:t xml:space="preserve"> solcher geringer straff / </w:t>
      </w:r>
      <w:proofErr w:type="spellStart"/>
      <w:r>
        <w:t>sunder</w:t>
      </w:r>
      <w:proofErr w:type="spellEnd"/>
      <w:r>
        <w:t xml:space="preserve"> der ewigen </w:t>
      </w:r>
      <w:proofErr w:type="spellStart"/>
      <w:r>
        <w:t>hellischen</w:t>
      </w:r>
      <w:proofErr w:type="spellEnd"/>
      <w:r>
        <w:t xml:space="preserve"> </w:t>
      </w:r>
      <w:proofErr w:type="spellStart"/>
      <w:r>
        <w:t>pein</w:t>
      </w:r>
      <w:proofErr w:type="spellEnd"/>
      <w:r>
        <w:t xml:space="preserve"> erwarten. Es ist </w:t>
      </w:r>
      <w:proofErr w:type="spellStart"/>
      <w:r>
        <w:t>umb</w:t>
      </w:r>
      <w:proofErr w:type="spellEnd"/>
      <w:r>
        <w:t xml:space="preserve"> </w:t>
      </w:r>
      <w:proofErr w:type="spellStart"/>
      <w:r>
        <w:t>sy</w:t>
      </w:r>
      <w:proofErr w:type="spellEnd"/>
      <w:r>
        <w:t xml:space="preserve"> </w:t>
      </w:r>
      <w:proofErr w:type="spellStart"/>
      <w:r>
        <w:t>gethon</w:t>
      </w:r>
      <w:proofErr w:type="spellEnd"/>
      <w:r>
        <w:t xml:space="preserve"> / an </w:t>
      </w:r>
      <w:proofErr w:type="spellStart"/>
      <w:r>
        <w:t>inen</w:t>
      </w:r>
      <w:proofErr w:type="spellEnd"/>
      <w:r>
        <w:t xml:space="preserve"> ist alle </w:t>
      </w:r>
      <w:proofErr w:type="spellStart"/>
      <w:r>
        <w:t>straf</w:t>
      </w:r>
      <w:proofErr w:type="spellEnd"/>
      <w:r>
        <w:t xml:space="preserve"> vergeblich / und müssen zum </w:t>
      </w:r>
      <w:proofErr w:type="spellStart"/>
      <w:r>
        <w:t>teuffel</w:t>
      </w:r>
      <w:proofErr w:type="spellEnd"/>
      <w:r>
        <w:t xml:space="preserve"> / se sey denn das </w:t>
      </w:r>
      <w:proofErr w:type="spellStart"/>
      <w:r>
        <w:t>sy</w:t>
      </w:r>
      <w:proofErr w:type="spellEnd"/>
      <w:r>
        <w:t xml:space="preserve"> sich erkennen / </w:t>
      </w:r>
      <w:proofErr w:type="spellStart"/>
      <w:r>
        <w:t>iren</w:t>
      </w:r>
      <w:proofErr w:type="spellEnd"/>
      <w:r>
        <w:t xml:space="preserve"> </w:t>
      </w:r>
      <w:proofErr w:type="spellStart"/>
      <w:r>
        <w:t>mutwill</w:t>
      </w:r>
      <w:proofErr w:type="spellEnd"/>
      <w:r>
        <w:t xml:space="preserve"> lassen / und Christum bekennen. Laßt euch lieben freund / solcher gottlosen grimmigen </w:t>
      </w:r>
      <w:proofErr w:type="spellStart"/>
      <w:r>
        <w:t>zorn</w:t>
      </w:r>
      <w:proofErr w:type="spellEnd"/>
      <w:r>
        <w:t xml:space="preserve"> </w:t>
      </w:r>
      <w:proofErr w:type="spellStart"/>
      <w:r>
        <w:t>nit</w:t>
      </w:r>
      <w:proofErr w:type="spellEnd"/>
      <w:r>
        <w:t xml:space="preserve"> </w:t>
      </w:r>
      <w:proofErr w:type="spellStart"/>
      <w:r>
        <w:t>entristen</w:t>
      </w:r>
      <w:proofErr w:type="spellEnd"/>
      <w:r>
        <w:t xml:space="preserve"> / gegen der </w:t>
      </w:r>
      <w:proofErr w:type="spellStart"/>
      <w:r>
        <w:t>offenlichen</w:t>
      </w:r>
      <w:proofErr w:type="spellEnd"/>
      <w:r>
        <w:t xml:space="preserve"> </w:t>
      </w:r>
      <w:proofErr w:type="spellStart"/>
      <w:r>
        <w:t>warheyt</w:t>
      </w:r>
      <w:proofErr w:type="spellEnd"/>
      <w:r>
        <w:t xml:space="preserve"> / oder </w:t>
      </w:r>
      <w:proofErr w:type="spellStart"/>
      <w:r>
        <w:t>verfuren</w:t>
      </w:r>
      <w:proofErr w:type="spellEnd"/>
      <w:r>
        <w:t xml:space="preserve"> </w:t>
      </w:r>
      <w:proofErr w:type="spellStart"/>
      <w:r>
        <w:t>dz</w:t>
      </w:r>
      <w:proofErr w:type="spellEnd"/>
      <w:r>
        <w:t xml:space="preserve"> </w:t>
      </w:r>
      <w:proofErr w:type="spellStart"/>
      <w:r>
        <w:t>ir</w:t>
      </w:r>
      <w:proofErr w:type="spellEnd"/>
      <w:r>
        <w:t xml:space="preserve"> wider </w:t>
      </w:r>
      <w:proofErr w:type="spellStart"/>
      <w:r>
        <w:t>dise</w:t>
      </w:r>
      <w:proofErr w:type="spellEnd"/>
      <w:r>
        <w:t xml:space="preserve"> arme </w:t>
      </w:r>
      <w:proofErr w:type="spellStart"/>
      <w:r>
        <w:t>leute</w:t>
      </w:r>
      <w:proofErr w:type="spellEnd"/>
      <w:r>
        <w:t xml:space="preserve"> ein urteil </w:t>
      </w:r>
      <w:proofErr w:type="spellStart"/>
      <w:r>
        <w:t>fellen</w:t>
      </w:r>
      <w:proofErr w:type="spellEnd"/>
      <w:r>
        <w:t xml:space="preserve"> / </w:t>
      </w:r>
      <w:proofErr w:type="spellStart"/>
      <w:r>
        <w:t>dardurch</w:t>
      </w:r>
      <w:proofErr w:type="spellEnd"/>
      <w:r>
        <w:t xml:space="preserve"> </w:t>
      </w:r>
      <w:proofErr w:type="spellStart"/>
      <w:r>
        <w:t>sye</w:t>
      </w:r>
      <w:proofErr w:type="spellEnd"/>
      <w:r>
        <w:t xml:space="preserve"> </w:t>
      </w:r>
      <w:proofErr w:type="spellStart"/>
      <w:r>
        <w:t>umbs</w:t>
      </w:r>
      <w:proofErr w:type="spellEnd"/>
      <w:r>
        <w:t xml:space="preserve"> leben kommen. </w:t>
      </w:r>
    </w:p>
    <w:p w14:paraId="6E0E66CA" w14:textId="77777777" w:rsidR="008B5841" w:rsidRDefault="008B5841" w:rsidP="008B5841">
      <w:pPr>
        <w:pStyle w:val="StandardWeb"/>
      </w:pPr>
      <w:r>
        <w:t xml:space="preserve">Der gleichen achte </w:t>
      </w:r>
      <w:proofErr w:type="spellStart"/>
      <w:r>
        <w:t>nit</w:t>
      </w:r>
      <w:proofErr w:type="spellEnd"/>
      <w:r>
        <w:t xml:space="preserve"> </w:t>
      </w:r>
      <w:proofErr w:type="spellStart"/>
      <w:r>
        <w:t>wz</w:t>
      </w:r>
      <w:proofErr w:type="spellEnd"/>
      <w:r>
        <w:t xml:space="preserve"> die </w:t>
      </w:r>
      <w:proofErr w:type="spellStart"/>
      <w:r>
        <w:t>welt</w:t>
      </w:r>
      <w:proofErr w:type="spellEnd"/>
      <w:r>
        <w:t xml:space="preserve"> </w:t>
      </w:r>
      <w:proofErr w:type="spellStart"/>
      <w:r>
        <w:t>herinn</w:t>
      </w:r>
      <w:proofErr w:type="spellEnd"/>
      <w:r>
        <w:t xml:space="preserve"> </w:t>
      </w:r>
      <w:proofErr w:type="spellStart"/>
      <w:r>
        <w:t>uffmutz</w:t>
      </w:r>
      <w:proofErr w:type="spellEnd"/>
      <w:r>
        <w:t xml:space="preserve"> dann in der </w:t>
      </w:r>
      <w:proofErr w:type="spellStart"/>
      <w:r>
        <w:t>warheit</w:t>
      </w:r>
      <w:proofErr w:type="spellEnd"/>
      <w:r>
        <w:t xml:space="preserve"> / Christus ist unsern </w:t>
      </w:r>
      <w:proofErr w:type="spellStart"/>
      <w:r>
        <w:t>weltgeistliche</w:t>
      </w:r>
      <w:proofErr w:type="spellEnd"/>
      <w:r>
        <w:t xml:space="preserve"> eitel </w:t>
      </w:r>
      <w:proofErr w:type="spellStart"/>
      <w:r>
        <w:t>gifft</w:t>
      </w:r>
      <w:proofErr w:type="spellEnd"/>
      <w:r>
        <w:t xml:space="preserve"> und </w:t>
      </w:r>
      <w:proofErr w:type="spellStart"/>
      <w:r>
        <w:t>gall</w:t>
      </w:r>
      <w:proofErr w:type="spellEnd"/>
      <w:r>
        <w:t xml:space="preserve"> / und </w:t>
      </w:r>
      <w:proofErr w:type="spellStart"/>
      <w:r>
        <w:t>wa</w:t>
      </w:r>
      <w:proofErr w:type="spellEnd"/>
      <w:r>
        <w:t xml:space="preserve"> </w:t>
      </w:r>
      <w:proofErr w:type="spellStart"/>
      <w:r>
        <w:t>sy</w:t>
      </w:r>
      <w:proofErr w:type="spellEnd"/>
      <w:r>
        <w:t xml:space="preserve"> den </w:t>
      </w:r>
      <w:proofErr w:type="spellStart"/>
      <w:r>
        <w:t>zubestreien</w:t>
      </w:r>
      <w:proofErr w:type="spellEnd"/>
      <w:r>
        <w:t xml:space="preserve"> wissen / </w:t>
      </w:r>
      <w:proofErr w:type="spellStart"/>
      <w:r>
        <w:t>felt</w:t>
      </w:r>
      <w:proofErr w:type="spellEnd"/>
      <w:r>
        <w:t xml:space="preserve"> es an gut / </w:t>
      </w:r>
      <w:proofErr w:type="spellStart"/>
      <w:r>
        <w:t>gold</w:t>
      </w:r>
      <w:proofErr w:type="spellEnd"/>
      <w:r>
        <w:t xml:space="preserve"> / kosten </w:t>
      </w:r>
      <w:proofErr w:type="spellStart"/>
      <w:r>
        <w:t>fleiß</w:t>
      </w:r>
      <w:proofErr w:type="spellEnd"/>
      <w:r>
        <w:t xml:space="preserve"> / </w:t>
      </w:r>
      <w:proofErr w:type="spellStart"/>
      <w:r>
        <w:t>mue</w:t>
      </w:r>
      <w:proofErr w:type="spellEnd"/>
      <w:r>
        <w:t xml:space="preserve"> / und </w:t>
      </w:r>
      <w:proofErr w:type="spellStart"/>
      <w:r>
        <w:t>arbeit</w:t>
      </w:r>
      <w:proofErr w:type="spellEnd"/>
      <w:r>
        <w:t xml:space="preserve"> gar </w:t>
      </w:r>
      <w:proofErr w:type="spellStart"/>
      <w:r>
        <w:t>nit</w:t>
      </w:r>
      <w:proofErr w:type="spellEnd"/>
      <w:r>
        <w:t xml:space="preserve"> / </w:t>
      </w:r>
      <w:proofErr w:type="spellStart"/>
      <w:r>
        <w:t>darumb</w:t>
      </w:r>
      <w:proofErr w:type="spellEnd"/>
      <w:r>
        <w:t xml:space="preserve"> </w:t>
      </w:r>
      <w:proofErr w:type="spellStart"/>
      <w:r>
        <w:t>eylen</w:t>
      </w:r>
      <w:proofErr w:type="spellEnd"/>
      <w:r>
        <w:t xml:space="preserve"> hierin gar </w:t>
      </w:r>
      <w:proofErr w:type="spellStart"/>
      <w:r>
        <w:t>nit</w:t>
      </w:r>
      <w:proofErr w:type="spellEnd"/>
      <w:r>
        <w:t xml:space="preserve"> / und </w:t>
      </w:r>
      <w:proofErr w:type="spellStart"/>
      <w:r>
        <w:t>merckt</w:t>
      </w:r>
      <w:proofErr w:type="spellEnd"/>
      <w:r>
        <w:t xml:space="preserve"> / </w:t>
      </w:r>
      <w:proofErr w:type="spellStart"/>
      <w:r>
        <w:t>dz</w:t>
      </w:r>
      <w:proofErr w:type="spellEnd"/>
      <w:r>
        <w:t xml:space="preserve"> gar </w:t>
      </w:r>
      <w:proofErr w:type="spellStart"/>
      <w:r>
        <w:t>vil</w:t>
      </w:r>
      <w:proofErr w:type="spellEnd"/>
      <w:r>
        <w:t xml:space="preserve"> </w:t>
      </w:r>
      <w:proofErr w:type="spellStart"/>
      <w:r>
        <w:t>hierumb</w:t>
      </w:r>
      <w:proofErr w:type="spellEnd"/>
      <w:r>
        <w:t xml:space="preserve"> und anderstwo sagen / </w:t>
      </w:r>
      <w:proofErr w:type="spellStart"/>
      <w:r>
        <w:t>sy</w:t>
      </w:r>
      <w:proofErr w:type="spellEnd"/>
      <w:r>
        <w:t xml:space="preserve"> wellen gern ein solchen </w:t>
      </w:r>
      <w:proofErr w:type="spellStart"/>
      <w:r>
        <w:t>richter</w:t>
      </w:r>
      <w:proofErr w:type="spellEnd"/>
      <w:r>
        <w:t xml:space="preserve"> </w:t>
      </w:r>
      <w:proofErr w:type="spellStart"/>
      <w:r>
        <w:t>under</w:t>
      </w:r>
      <w:proofErr w:type="spellEnd"/>
      <w:r>
        <w:t xml:space="preserve"> </w:t>
      </w:r>
      <w:proofErr w:type="spellStart"/>
      <w:r>
        <w:t>augen</w:t>
      </w:r>
      <w:proofErr w:type="spellEnd"/>
      <w:r>
        <w:t xml:space="preserve"> sehen / der zu </w:t>
      </w:r>
      <w:proofErr w:type="spellStart"/>
      <w:r>
        <w:t>disen</w:t>
      </w:r>
      <w:proofErr w:type="spellEnd"/>
      <w:r>
        <w:t xml:space="preserve"> </w:t>
      </w:r>
      <w:proofErr w:type="spellStart"/>
      <w:r>
        <w:t>sachen</w:t>
      </w:r>
      <w:proofErr w:type="spellEnd"/>
      <w:r>
        <w:t xml:space="preserve"> urteil sprechen </w:t>
      </w:r>
      <w:proofErr w:type="spellStart"/>
      <w:r>
        <w:t>wolt</w:t>
      </w:r>
      <w:proofErr w:type="spellEnd"/>
      <w:r>
        <w:t xml:space="preserve"> / </w:t>
      </w:r>
      <w:proofErr w:type="spellStart"/>
      <w:r>
        <w:t>unnd</w:t>
      </w:r>
      <w:proofErr w:type="spellEnd"/>
      <w:r>
        <w:t xml:space="preserve"> ich sag </w:t>
      </w:r>
      <w:proofErr w:type="spellStart"/>
      <w:r>
        <w:t>fry</w:t>
      </w:r>
      <w:proofErr w:type="spellEnd"/>
      <w:r>
        <w:t xml:space="preserve"> für mein </w:t>
      </w:r>
      <w:proofErr w:type="spellStart"/>
      <w:r>
        <w:t>person</w:t>
      </w:r>
      <w:proofErr w:type="spellEnd"/>
      <w:r>
        <w:t xml:space="preserve"> / </w:t>
      </w:r>
      <w:proofErr w:type="spellStart"/>
      <w:r>
        <w:t>dz</w:t>
      </w:r>
      <w:proofErr w:type="spellEnd"/>
      <w:r>
        <w:t xml:space="preserve"> der solch urteil </w:t>
      </w:r>
      <w:proofErr w:type="spellStart"/>
      <w:r>
        <w:t>sprichet</w:t>
      </w:r>
      <w:proofErr w:type="spellEnd"/>
      <w:r>
        <w:t xml:space="preserve"> / muß und mag kein </w:t>
      </w:r>
      <w:proofErr w:type="spellStart"/>
      <w:r>
        <w:t>christ</w:t>
      </w:r>
      <w:proofErr w:type="spellEnd"/>
      <w:r>
        <w:t xml:space="preserve"> sein. Wissen </w:t>
      </w:r>
      <w:proofErr w:type="spellStart"/>
      <w:r>
        <w:t>ir</w:t>
      </w:r>
      <w:proofErr w:type="spellEnd"/>
      <w:r>
        <w:t xml:space="preserve"> nicht </w:t>
      </w:r>
      <w:proofErr w:type="spellStart"/>
      <w:r>
        <w:t>iwe</w:t>
      </w:r>
      <w:proofErr w:type="spellEnd"/>
      <w:r>
        <w:t xml:space="preserve"> </w:t>
      </w:r>
      <w:proofErr w:type="spellStart"/>
      <w:r>
        <w:t>ir</w:t>
      </w:r>
      <w:proofErr w:type="spellEnd"/>
      <w:r>
        <w:t xml:space="preserve"> euch </w:t>
      </w:r>
      <w:proofErr w:type="spellStart"/>
      <w:r>
        <w:t>hierinn</w:t>
      </w:r>
      <w:proofErr w:type="spellEnd"/>
      <w:r>
        <w:t xml:space="preserve"> sperren und widerstreben / wenn man euch zu </w:t>
      </w:r>
      <w:proofErr w:type="spellStart"/>
      <w:r>
        <w:t>rath</w:t>
      </w:r>
      <w:proofErr w:type="spellEnd"/>
      <w:r>
        <w:t xml:space="preserve"> zeucht / </w:t>
      </w:r>
      <w:proofErr w:type="spellStart"/>
      <w:r>
        <w:t>vil</w:t>
      </w:r>
      <w:proofErr w:type="spellEnd"/>
      <w:r>
        <w:t xml:space="preserve"> </w:t>
      </w:r>
      <w:proofErr w:type="spellStart"/>
      <w:r>
        <w:t>meer</w:t>
      </w:r>
      <w:proofErr w:type="spellEnd"/>
      <w:r>
        <w:t xml:space="preserve"> sollen </w:t>
      </w:r>
      <w:proofErr w:type="spellStart"/>
      <w:r>
        <w:t>ir</w:t>
      </w:r>
      <w:proofErr w:type="spellEnd"/>
      <w:r>
        <w:t xml:space="preserve"> </w:t>
      </w:r>
      <w:proofErr w:type="spellStart"/>
      <w:r>
        <w:t>inn</w:t>
      </w:r>
      <w:proofErr w:type="spellEnd"/>
      <w:r>
        <w:t xml:space="preserve"> </w:t>
      </w:r>
      <w:proofErr w:type="spellStart"/>
      <w:r>
        <w:t>diser</w:t>
      </w:r>
      <w:proofErr w:type="spellEnd"/>
      <w:r>
        <w:t xml:space="preserve"> </w:t>
      </w:r>
      <w:proofErr w:type="spellStart"/>
      <w:r>
        <w:t>sach</w:t>
      </w:r>
      <w:proofErr w:type="spellEnd"/>
      <w:r>
        <w:t xml:space="preserve"> erschrecken / ja </w:t>
      </w:r>
      <w:proofErr w:type="spellStart"/>
      <w:r>
        <w:t>ir</w:t>
      </w:r>
      <w:proofErr w:type="spellEnd"/>
      <w:r>
        <w:t xml:space="preserve"> </w:t>
      </w:r>
      <w:proofErr w:type="spellStart"/>
      <w:r>
        <w:t>solt</w:t>
      </w:r>
      <w:proofErr w:type="spellEnd"/>
      <w:r>
        <w:t xml:space="preserve"> vor engsten </w:t>
      </w:r>
      <w:proofErr w:type="spellStart"/>
      <w:r>
        <w:t>blut</w:t>
      </w:r>
      <w:proofErr w:type="spellEnd"/>
      <w:r>
        <w:t xml:space="preserve"> schwitzen dann </w:t>
      </w:r>
      <w:proofErr w:type="spellStart"/>
      <w:r>
        <w:t>ir</w:t>
      </w:r>
      <w:proofErr w:type="spellEnd"/>
      <w:r>
        <w:t xml:space="preserve"> </w:t>
      </w:r>
      <w:proofErr w:type="spellStart"/>
      <w:r>
        <w:t>nit</w:t>
      </w:r>
      <w:proofErr w:type="spellEnd"/>
      <w:r>
        <w:t xml:space="preserve"> wissen </w:t>
      </w:r>
      <w:proofErr w:type="spellStart"/>
      <w:r>
        <w:t>migen</w:t>
      </w:r>
      <w:proofErr w:type="spellEnd"/>
      <w:r>
        <w:t xml:space="preserve"> / </w:t>
      </w:r>
      <w:proofErr w:type="spellStart"/>
      <w:r>
        <w:t>wa</w:t>
      </w:r>
      <w:proofErr w:type="spellEnd"/>
      <w:r>
        <w:t xml:space="preserve"> es hangt oder </w:t>
      </w:r>
      <w:proofErr w:type="spellStart"/>
      <w:r>
        <w:t>ligt</w:t>
      </w:r>
      <w:proofErr w:type="spellEnd"/>
      <w:r>
        <w:t xml:space="preserve">. </w:t>
      </w:r>
    </w:p>
    <w:p w14:paraId="398A3AEF" w14:textId="77777777" w:rsidR="008B5841" w:rsidRDefault="008B5841" w:rsidP="008B5841">
      <w:pPr>
        <w:pStyle w:val="StandardWeb"/>
      </w:pPr>
      <w:proofErr w:type="spellStart"/>
      <w:r>
        <w:t>Dz</w:t>
      </w:r>
      <w:proofErr w:type="spellEnd"/>
      <w:r>
        <w:t xml:space="preserve"> </w:t>
      </w:r>
      <w:proofErr w:type="spellStart"/>
      <w:r>
        <w:t>ir</w:t>
      </w:r>
      <w:proofErr w:type="spellEnd"/>
      <w:r>
        <w:t xml:space="preserve"> aber wissen und hierin bekennet den </w:t>
      </w:r>
      <w:proofErr w:type="spellStart"/>
      <w:r>
        <w:t>grund</w:t>
      </w:r>
      <w:proofErr w:type="spellEnd"/>
      <w:r>
        <w:t xml:space="preserve"> </w:t>
      </w:r>
      <w:proofErr w:type="spellStart"/>
      <w:r>
        <w:t>doher</w:t>
      </w:r>
      <w:proofErr w:type="spellEnd"/>
      <w:r>
        <w:t xml:space="preserve"> </w:t>
      </w:r>
      <w:proofErr w:type="spellStart"/>
      <w:r>
        <w:t>diser</w:t>
      </w:r>
      <w:proofErr w:type="spellEnd"/>
      <w:r>
        <w:t xml:space="preserve"> </w:t>
      </w:r>
      <w:proofErr w:type="spellStart"/>
      <w:r>
        <w:t>irrtumb</w:t>
      </w:r>
      <w:proofErr w:type="spellEnd"/>
      <w:r>
        <w:t xml:space="preserve"> </w:t>
      </w:r>
      <w:proofErr w:type="spellStart"/>
      <w:r>
        <w:t>kompt</w:t>
      </w:r>
      <w:proofErr w:type="spellEnd"/>
      <w:r>
        <w:t xml:space="preserve"> / So </w:t>
      </w:r>
      <w:proofErr w:type="spellStart"/>
      <w:r>
        <w:t>merckt</w:t>
      </w:r>
      <w:proofErr w:type="spellEnd"/>
      <w:r>
        <w:t xml:space="preserve"> </w:t>
      </w:r>
      <w:proofErr w:type="spellStart"/>
      <w:r>
        <w:t>dz</w:t>
      </w:r>
      <w:proofErr w:type="spellEnd"/>
      <w:r>
        <w:t xml:space="preserve"> </w:t>
      </w:r>
      <w:proofErr w:type="spellStart"/>
      <w:r>
        <w:t>christus</w:t>
      </w:r>
      <w:proofErr w:type="spellEnd"/>
      <w:r>
        <w:t xml:space="preserve"> unser </w:t>
      </w:r>
      <w:proofErr w:type="spellStart"/>
      <w:r>
        <w:t>erlöser</w:t>
      </w:r>
      <w:proofErr w:type="spellEnd"/>
      <w:r>
        <w:t xml:space="preserve"> nur zwey </w:t>
      </w:r>
      <w:proofErr w:type="spellStart"/>
      <w:r>
        <w:t>sacrament</w:t>
      </w:r>
      <w:proofErr w:type="spellEnd"/>
      <w:r>
        <w:t xml:space="preserve"> oder </w:t>
      </w:r>
      <w:proofErr w:type="spellStart"/>
      <w:r>
        <w:t>zeychen</w:t>
      </w:r>
      <w:proofErr w:type="spellEnd"/>
      <w:r>
        <w:t xml:space="preserve"> hat </w:t>
      </w:r>
      <w:proofErr w:type="spellStart"/>
      <w:r>
        <w:t>ingesetzt</w:t>
      </w:r>
      <w:proofErr w:type="spellEnd"/>
      <w:r>
        <w:t xml:space="preserve"> / nemlich / den </w:t>
      </w:r>
      <w:proofErr w:type="spellStart"/>
      <w:r>
        <w:t>Tauff</w:t>
      </w:r>
      <w:proofErr w:type="spellEnd"/>
      <w:r>
        <w:t xml:space="preserve"> / und des </w:t>
      </w:r>
      <w:proofErr w:type="spellStart"/>
      <w:r>
        <w:t>herrn</w:t>
      </w:r>
      <w:proofErr w:type="spellEnd"/>
      <w:r>
        <w:t xml:space="preserve"> </w:t>
      </w:r>
      <w:proofErr w:type="spellStart"/>
      <w:r>
        <w:t>Nachtmal</w:t>
      </w:r>
      <w:proofErr w:type="spellEnd"/>
      <w:r>
        <w:t xml:space="preserve"> / </w:t>
      </w:r>
      <w:proofErr w:type="spellStart"/>
      <w:r>
        <w:t>darby</w:t>
      </w:r>
      <w:proofErr w:type="spellEnd"/>
      <w:r>
        <w:t xml:space="preserve"> seine </w:t>
      </w:r>
      <w:proofErr w:type="spellStart"/>
      <w:r>
        <w:t>nachfolger</w:t>
      </w:r>
      <w:proofErr w:type="spellEnd"/>
      <w:r>
        <w:t xml:space="preserve"> erinnert werden / als </w:t>
      </w:r>
      <w:proofErr w:type="spellStart"/>
      <w:r>
        <w:t>new</w:t>
      </w:r>
      <w:proofErr w:type="spellEnd"/>
      <w:r>
        <w:t xml:space="preserve"> </w:t>
      </w:r>
      <w:proofErr w:type="spellStart"/>
      <w:r>
        <w:t>anderleut</w:t>
      </w:r>
      <w:proofErr w:type="spellEnd"/>
      <w:r>
        <w:t xml:space="preserve"> / der </w:t>
      </w:r>
      <w:proofErr w:type="spellStart"/>
      <w:r>
        <w:t>welt</w:t>
      </w:r>
      <w:proofErr w:type="spellEnd"/>
      <w:r>
        <w:t xml:space="preserve"> zu sterben /der </w:t>
      </w:r>
      <w:proofErr w:type="spellStart"/>
      <w:r>
        <w:t>zeychen</w:t>
      </w:r>
      <w:proofErr w:type="spellEnd"/>
      <w:r>
        <w:t xml:space="preserve"> / </w:t>
      </w:r>
      <w:proofErr w:type="spellStart"/>
      <w:r>
        <w:t>figuren</w:t>
      </w:r>
      <w:proofErr w:type="spellEnd"/>
      <w:r>
        <w:t xml:space="preserve"> im alten Testament / waren </w:t>
      </w:r>
      <w:proofErr w:type="spellStart"/>
      <w:r>
        <w:t>Beschnidung</w:t>
      </w:r>
      <w:proofErr w:type="spellEnd"/>
      <w:r>
        <w:t xml:space="preserve"> und </w:t>
      </w:r>
      <w:proofErr w:type="spellStart"/>
      <w:r>
        <w:t>Osterlamb</w:t>
      </w:r>
      <w:proofErr w:type="spellEnd"/>
      <w:r>
        <w:t xml:space="preserve">. Die zwey </w:t>
      </w:r>
      <w:proofErr w:type="spellStart"/>
      <w:r>
        <w:t>zeychen</w:t>
      </w:r>
      <w:proofErr w:type="spellEnd"/>
      <w:r>
        <w:t xml:space="preserve"> / nemlich/ </w:t>
      </w:r>
      <w:proofErr w:type="spellStart"/>
      <w:r>
        <w:t>tauff</w:t>
      </w:r>
      <w:proofErr w:type="spellEnd"/>
      <w:r>
        <w:t xml:space="preserve"> und </w:t>
      </w:r>
      <w:proofErr w:type="spellStart"/>
      <w:r>
        <w:t>nachtmal</w:t>
      </w:r>
      <w:proofErr w:type="spellEnd"/>
      <w:r>
        <w:t xml:space="preserve"> allein / haben Christus und seine junger in einer </w:t>
      </w:r>
      <w:proofErr w:type="spellStart"/>
      <w:r>
        <w:t>vil</w:t>
      </w:r>
      <w:proofErr w:type="spellEnd"/>
      <w:r>
        <w:t xml:space="preserve"> schlechter </w:t>
      </w:r>
      <w:proofErr w:type="spellStart"/>
      <w:r>
        <w:t>uffrichtiger</w:t>
      </w:r>
      <w:proofErr w:type="spellEnd"/>
      <w:r>
        <w:t xml:space="preserve"> und bessrer form </w:t>
      </w:r>
      <w:proofErr w:type="spellStart"/>
      <w:r>
        <w:t>gebrucht</w:t>
      </w:r>
      <w:proofErr w:type="spellEnd"/>
      <w:r>
        <w:t xml:space="preserve"> / dann </w:t>
      </w:r>
      <w:proofErr w:type="spellStart"/>
      <w:r>
        <w:t>dise</w:t>
      </w:r>
      <w:proofErr w:type="spellEnd"/>
      <w:r>
        <w:t xml:space="preserve"> lange zeit </w:t>
      </w:r>
      <w:proofErr w:type="spellStart"/>
      <w:r>
        <w:t>by</w:t>
      </w:r>
      <w:proofErr w:type="spellEnd"/>
      <w:r>
        <w:t xml:space="preserve"> den Christen </w:t>
      </w:r>
      <w:proofErr w:type="spellStart"/>
      <w:r>
        <w:t>inn</w:t>
      </w:r>
      <w:proofErr w:type="spellEnd"/>
      <w:r>
        <w:t xml:space="preserve"> Übung gewesen. Und </w:t>
      </w:r>
      <w:proofErr w:type="spellStart"/>
      <w:r>
        <w:t>by</w:t>
      </w:r>
      <w:proofErr w:type="spellEnd"/>
      <w:r>
        <w:t xml:space="preserve"> den zweien Sacramenten hat der Bapst und sein fauler </w:t>
      </w:r>
      <w:proofErr w:type="spellStart"/>
      <w:r>
        <w:t>hauff</w:t>
      </w:r>
      <w:proofErr w:type="spellEnd"/>
      <w:r>
        <w:t xml:space="preserve"> </w:t>
      </w:r>
      <w:proofErr w:type="spellStart"/>
      <w:r>
        <w:t>nit</w:t>
      </w:r>
      <w:proofErr w:type="spellEnd"/>
      <w:r>
        <w:t xml:space="preserve"> bleiben </w:t>
      </w:r>
      <w:proofErr w:type="spellStart"/>
      <w:r>
        <w:t>megen</w:t>
      </w:r>
      <w:proofErr w:type="spellEnd"/>
      <w:r>
        <w:t xml:space="preserve"> / </w:t>
      </w:r>
      <w:proofErr w:type="spellStart"/>
      <w:r>
        <w:t>sunder</w:t>
      </w:r>
      <w:proofErr w:type="spellEnd"/>
      <w:r>
        <w:t xml:space="preserve"> </w:t>
      </w:r>
      <w:proofErr w:type="spellStart"/>
      <w:r>
        <w:t>understand</w:t>
      </w:r>
      <w:proofErr w:type="spellEnd"/>
      <w:r>
        <w:t xml:space="preserve"> Christum zu </w:t>
      </w:r>
      <w:proofErr w:type="spellStart"/>
      <w:r>
        <w:t>meystern</w:t>
      </w:r>
      <w:proofErr w:type="spellEnd"/>
      <w:r>
        <w:t xml:space="preserve"> / und mussten noch </w:t>
      </w:r>
      <w:proofErr w:type="spellStart"/>
      <w:r>
        <w:t>fünff</w:t>
      </w:r>
      <w:proofErr w:type="spellEnd"/>
      <w:r>
        <w:t xml:space="preserve"> Sacrament sein / Firmung / Weihung / </w:t>
      </w:r>
      <w:proofErr w:type="spellStart"/>
      <w:r>
        <w:t>Ee</w:t>
      </w:r>
      <w:proofErr w:type="spellEnd"/>
      <w:r>
        <w:t xml:space="preserve"> / </w:t>
      </w:r>
      <w:proofErr w:type="spellStart"/>
      <w:r>
        <w:t>Orenbeicht</w:t>
      </w:r>
      <w:proofErr w:type="spellEnd"/>
      <w:r>
        <w:t xml:space="preserve"> und </w:t>
      </w:r>
      <w:proofErr w:type="spellStart"/>
      <w:r>
        <w:t>olung</w:t>
      </w:r>
      <w:proofErr w:type="spellEnd"/>
      <w:r>
        <w:t xml:space="preserve"> / </w:t>
      </w:r>
      <w:proofErr w:type="spellStart"/>
      <w:r>
        <w:t>auß</w:t>
      </w:r>
      <w:proofErr w:type="spellEnd"/>
      <w:r>
        <w:t xml:space="preserve"> tückischer </w:t>
      </w:r>
      <w:proofErr w:type="spellStart"/>
      <w:r>
        <w:t>tuffelischer</w:t>
      </w:r>
      <w:proofErr w:type="spellEnd"/>
      <w:r>
        <w:t xml:space="preserve"> </w:t>
      </w:r>
      <w:proofErr w:type="spellStart"/>
      <w:r>
        <w:t>art</w:t>
      </w:r>
      <w:proofErr w:type="spellEnd"/>
      <w:r>
        <w:t xml:space="preserve"> zu setzen. </w:t>
      </w:r>
      <w:proofErr w:type="spellStart"/>
      <w:r>
        <w:t>Auß</w:t>
      </w:r>
      <w:proofErr w:type="spellEnd"/>
      <w:r>
        <w:t xml:space="preserve"> welchen erdachten </w:t>
      </w:r>
      <w:proofErr w:type="spellStart"/>
      <w:r>
        <w:t>sacramenten</w:t>
      </w:r>
      <w:proofErr w:type="spellEnd"/>
      <w:r>
        <w:t xml:space="preserve"> nichts anders kommen ist / dann ein faul / </w:t>
      </w:r>
      <w:proofErr w:type="spellStart"/>
      <w:r>
        <w:t>fresslig</w:t>
      </w:r>
      <w:proofErr w:type="spellEnd"/>
      <w:r>
        <w:t xml:space="preserve"> / </w:t>
      </w:r>
      <w:proofErr w:type="spellStart"/>
      <w:r>
        <w:t>bierisch</w:t>
      </w:r>
      <w:proofErr w:type="spellEnd"/>
      <w:r>
        <w:t xml:space="preserve"> / </w:t>
      </w:r>
      <w:proofErr w:type="spellStart"/>
      <w:r>
        <w:t>unglert</w:t>
      </w:r>
      <w:proofErr w:type="spellEnd"/>
      <w:r>
        <w:t xml:space="preserve"> / unnütz </w:t>
      </w:r>
      <w:proofErr w:type="spellStart"/>
      <w:r>
        <w:t>volck</w:t>
      </w:r>
      <w:proofErr w:type="spellEnd"/>
      <w:r>
        <w:t xml:space="preserve"> / die auch </w:t>
      </w:r>
      <w:proofErr w:type="spellStart"/>
      <w:r>
        <w:t>niemants</w:t>
      </w:r>
      <w:proofErr w:type="spellEnd"/>
      <w:r>
        <w:t xml:space="preserve"> so </w:t>
      </w:r>
      <w:proofErr w:type="spellStart"/>
      <w:r>
        <w:t>vast</w:t>
      </w:r>
      <w:proofErr w:type="spellEnd"/>
      <w:r>
        <w:t xml:space="preserve"> genutzt / als </w:t>
      </w:r>
      <w:proofErr w:type="spellStart"/>
      <w:r>
        <w:t>offentlichen</w:t>
      </w:r>
      <w:proofErr w:type="spellEnd"/>
      <w:r>
        <w:t xml:space="preserve"> huren und </w:t>
      </w:r>
      <w:proofErr w:type="spellStart"/>
      <w:r>
        <w:t>buben</w:t>
      </w:r>
      <w:proofErr w:type="spellEnd"/>
      <w:r>
        <w:t xml:space="preserve"> / die sich damit </w:t>
      </w:r>
      <w:proofErr w:type="spellStart"/>
      <w:r>
        <w:t>glat</w:t>
      </w:r>
      <w:proofErr w:type="spellEnd"/>
      <w:r>
        <w:t xml:space="preserve"> und zart </w:t>
      </w:r>
      <w:proofErr w:type="spellStart"/>
      <w:r>
        <w:t>gemest</w:t>
      </w:r>
      <w:proofErr w:type="spellEnd"/>
      <w:r>
        <w:t xml:space="preserve"> / und die </w:t>
      </w:r>
      <w:proofErr w:type="spellStart"/>
      <w:r>
        <w:t>welt</w:t>
      </w:r>
      <w:proofErr w:type="spellEnd"/>
      <w:r>
        <w:t xml:space="preserve"> damit beschissen haben. Und </w:t>
      </w:r>
      <w:proofErr w:type="spellStart"/>
      <w:r>
        <w:t>wolt</w:t>
      </w:r>
      <w:proofErr w:type="spellEnd"/>
      <w:r>
        <w:t xml:space="preserve"> </w:t>
      </w:r>
      <w:proofErr w:type="spellStart"/>
      <w:r>
        <w:t>got</w:t>
      </w:r>
      <w:proofErr w:type="spellEnd"/>
      <w:r>
        <w:t xml:space="preserve"> sie </w:t>
      </w:r>
      <w:proofErr w:type="spellStart"/>
      <w:r>
        <w:t>hetten</w:t>
      </w:r>
      <w:proofErr w:type="spellEnd"/>
      <w:r>
        <w:t xml:space="preserve"> </w:t>
      </w:r>
      <w:proofErr w:type="spellStart"/>
      <w:r>
        <w:t>iren</w:t>
      </w:r>
      <w:proofErr w:type="spellEnd"/>
      <w:r>
        <w:t xml:space="preserve"> </w:t>
      </w:r>
      <w:proofErr w:type="spellStart"/>
      <w:r>
        <w:t>mutwillen</w:t>
      </w:r>
      <w:proofErr w:type="spellEnd"/>
      <w:r>
        <w:t xml:space="preserve"> mit </w:t>
      </w:r>
      <w:proofErr w:type="spellStart"/>
      <w:r>
        <w:t>iren</w:t>
      </w:r>
      <w:proofErr w:type="spellEnd"/>
      <w:r>
        <w:t xml:space="preserve"> </w:t>
      </w:r>
      <w:proofErr w:type="spellStart"/>
      <w:r>
        <w:t>erleugneten</w:t>
      </w:r>
      <w:proofErr w:type="spellEnd"/>
      <w:r>
        <w:t xml:space="preserve"> </w:t>
      </w:r>
      <w:proofErr w:type="spellStart"/>
      <w:r>
        <w:t>sacramenten</w:t>
      </w:r>
      <w:proofErr w:type="spellEnd"/>
      <w:r>
        <w:t xml:space="preserve"> allein </w:t>
      </w:r>
      <w:proofErr w:type="spellStart"/>
      <w:r>
        <w:t>getriben</w:t>
      </w:r>
      <w:proofErr w:type="spellEnd"/>
      <w:r>
        <w:t xml:space="preserve"> / Den </w:t>
      </w:r>
      <w:proofErr w:type="spellStart"/>
      <w:r>
        <w:t>Tauff</w:t>
      </w:r>
      <w:proofErr w:type="spellEnd"/>
      <w:r>
        <w:t xml:space="preserve"> </w:t>
      </w:r>
      <w:proofErr w:type="spellStart"/>
      <w:r>
        <w:t>unnd</w:t>
      </w:r>
      <w:proofErr w:type="spellEnd"/>
      <w:r>
        <w:t xml:space="preserve"> </w:t>
      </w:r>
      <w:proofErr w:type="spellStart"/>
      <w:r>
        <w:t>nachtmal</w:t>
      </w:r>
      <w:proofErr w:type="spellEnd"/>
      <w:r>
        <w:t xml:space="preserve"> </w:t>
      </w:r>
      <w:proofErr w:type="spellStart"/>
      <w:r>
        <w:t>nit</w:t>
      </w:r>
      <w:proofErr w:type="spellEnd"/>
      <w:r>
        <w:t xml:space="preserve"> </w:t>
      </w:r>
      <w:proofErr w:type="spellStart"/>
      <w:r>
        <w:t>gefelscht</w:t>
      </w:r>
      <w:proofErr w:type="spellEnd"/>
      <w:r>
        <w:t xml:space="preserve"> / und zu </w:t>
      </w:r>
      <w:proofErr w:type="spellStart"/>
      <w:r>
        <w:t>irem</w:t>
      </w:r>
      <w:proofErr w:type="spellEnd"/>
      <w:r>
        <w:t xml:space="preserve"> </w:t>
      </w:r>
      <w:proofErr w:type="spellStart"/>
      <w:r>
        <w:t>geitz</w:t>
      </w:r>
      <w:proofErr w:type="spellEnd"/>
      <w:r>
        <w:t xml:space="preserve"> anders gebraucht / mit falscher </w:t>
      </w:r>
      <w:proofErr w:type="spellStart"/>
      <w:r>
        <w:t>ungotlicher</w:t>
      </w:r>
      <w:proofErr w:type="spellEnd"/>
      <w:r>
        <w:t xml:space="preserve"> lugen beschworen / </w:t>
      </w:r>
      <w:proofErr w:type="spellStart"/>
      <w:r>
        <w:t>saltz</w:t>
      </w:r>
      <w:proofErr w:type="spellEnd"/>
      <w:r>
        <w:t xml:space="preserve"> und </w:t>
      </w:r>
      <w:proofErr w:type="spellStart"/>
      <w:r>
        <w:t>crisam</w:t>
      </w:r>
      <w:proofErr w:type="spellEnd"/>
      <w:r>
        <w:t xml:space="preserve"> / davon im Evangelio </w:t>
      </w:r>
      <w:proofErr w:type="spellStart"/>
      <w:r>
        <w:t>nit</w:t>
      </w:r>
      <w:proofErr w:type="spellEnd"/>
      <w:r>
        <w:t xml:space="preserve"> ein </w:t>
      </w:r>
      <w:proofErr w:type="spellStart"/>
      <w:r>
        <w:t>buchstab</w:t>
      </w:r>
      <w:proofErr w:type="spellEnd"/>
      <w:r>
        <w:t xml:space="preserve"> funden / sonder </w:t>
      </w:r>
      <w:proofErr w:type="spellStart"/>
      <w:r>
        <w:t>gott</w:t>
      </w:r>
      <w:proofErr w:type="spellEnd"/>
      <w:r>
        <w:t xml:space="preserve"> dem </w:t>
      </w:r>
      <w:proofErr w:type="spellStart"/>
      <w:r>
        <w:t>allmechtigen</w:t>
      </w:r>
      <w:proofErr w:type="spellEnd"/>
      <w:r>
        <w:t xml:space="preserve"> grosse </w:t>
      </w:r>
      <w:proofErr w:type="spellStart"/>
      <w:r>
        <w:t>uneer</w:t>
      </w:r>
      <w:proofErr w:type="spellEnd"/>
      <w:r>
        <w:t xml:space="preserve"> / </w:t>
      </w:r>
      <w:proofErr w:type="spellStart"/>
      <w:r>
        <w:t>christo</w:t>
      </w:r>
      <w:proofErr w:type="spellEnd"/>
      <w:r>
        <w:t xml:space="preserve"> unserm </w:t>
      </w:r>
      <w:proofErr w:type="spellStart"/>
      <w:r>
        <w:t>herren</w:t>
      </w:r>
      <w:proofErr w:type="spellEnd"/>
      <w:r>
        <w:t xml:space="preserve"> </w:t>
      </w:r>
      <w:proofErr w:type="spellStart"/>
      <w:r>
        <w:t>schand</w:t>
      </w:r>
      <w:proofErr w:type="spellEnd"/>
      <w:r>
        <w:t xml:space="preserve"> zugelegt / die </w:t>
      </w:r>
      <w:proofErr w:type="spellStart"/>
      <w:r>
        <w:t>creatur</w:t>
      </w:r>
      <w:proofErr w:type="spellEnd"/>
      <w:r>
        <w:t xml:space="preserve"> für den </w:t>
      </w:r>
      <w:proofErr w:type="spellStart"/>
      <w:r>
        <w:t>schöpffe</w:t>
      </w:r>
      <w:proofErr w:type="spellEnd"/>
      <w:r>
        <w:t xml:space="preserve"> </w:t>
      </w:r>
      <w:proofErr w:type="spellStart"/>
      <w:r>
        <w:t>geeret</w:t>
      </w:r>
      <w:proofErr w:type="spellEnd"/>
      <w:r>
        <w:t xml:space="preserve"> / und der </w:t>
      </w:r>
      <w:proofErr w:type="spellStart"/>
      <w:r>
        <w:t>pfaffen</w:t>
      </w:r>
      <w:proofErr w:type="spellEnd"/>
      <w:r>
        <w:t xml:space="preserve"> </w:t>
      </w:r>
      <w:proofErr w:type="spellStart"/>
      <w:r>
        <w:t>kromschatz</w:t>
      </w:r>
      <w:proofErr w:type="spellEnd"/>
      <w:r>
        <w:t xml:space="preserve"> desto </w:t>
      </w:r>
      <w:proofErr w:type="spellStart"/>
      <w:r>
        <w:t>tewrer</w:t>
      </w:r>
      <w:proofErr w:type="spellEnd"/>
      <w:r>
        <w:t xml:space="preserve"> </w:t>
      </w:r>
      <w:proofErr w:type="spellStart"/>
      <w:r>
        <w:t>verkaufft</w:t>
      </w:r>
      <w:proofErr w:type="spellEnd"/>
      <w:r>
        <w:t xml:space="preserve"> / als das mit </w:t>
      </w:r>
      <w:proofErr w:type="spellStart"/>
      <w:r>
        <w:t>irem</w:t>
      </w:r>
      <w:proofErr w:type="spellEnd"/>
      <w:r>
        <w:t xml:space="preserve"> </w:t>
      </w:r>
      <w:proofErr w:type="spellStart"/>
      <w:r>
        <w:t>eygen</w:t>
      </w:r>
      <w:proofErr w:type="spellEnd"/>
      <w:r>
        <w:t xml:space="preserve"> </w:t>
      </w:r>
      <w:proofErr w:type="spellStart"/>
      <w:r>
        <w:t>tauffbuch</w:t>
      </w:r>
      <w:proofErr w:type="spellEnd"/>
      <w:r>
        <w:t xml:space="preserve"> zu beweisen. So aber nun solche </w:t>
      </w:r>
      <w:proofErr w:type="spellStart"/>
      <w:r>
        <w:t>gotslesterung</w:t>
      </w:r>
      <w:proofErr w:type="spellEnd"/>
      <w:r>
        <w:t xml:space="preserve"> betrug / </w:t>
      </w:r>
      <w:proofErr w:type="spellStart"/>
      <w:r>
        <w:t>hohmut</w:t>
      </w:r>
      <w:proofErr w:type="spellEnd"/>
      <w:r>
        <w:t xml:space="preserve"> und </w:t>
      </w:r>
      <w:proofErr w:type="spellStart"/>
      <w:r>
        <w:t>biebery</w:t>
      </w:r>
      <w:proofErr w:type="spellEnd"/>
      <w:r>
        <w:t xml:space="preserve"> </w:t>
      </w:r>
      <w:proofErr w:type="spellStart"/>
      <w:r>
        <w:t>zegroß</w:t>
      </w:r>
      <w:proofErr w:type="spellEnd"/>
      <w:r>
        <w:t xml:space="preserve"> / hoch / </w:t>
      </w:r>
      <w:proofErr w:type="spellStart"/>
      <w:r>
        <w:t>vil</w:t>
      </w:r>
      <w:proofErr w:type="spellEnd"/>
      <w:r>
        <w:t xml:space="preserve"> worden ist / hat es </w:t>
      </w:r>
      <w:proofErr w:type="spellStart"/>
      <w:r>
        <w:t>gott</w:t>
      </w:r>
      <w:proofErr w:type="spellEnd"/>
      <w:r>
        <w:t xml:space="preserve"> </w:t>
      </w:r>
      <w:proofErr w:type="spellStart"/>
      <w:r>
        <w:t>nit</w:t>
      </w:r>
      <w:proofErr w:type="spellEnd"/>
      <w:r>
        <w:t xml:space="preserve"> </w:t>
      </w:r>
      <w:proofErr w:type="spellStart"/>
      <w:r>
        <w:t>megen</w:t>
      </w:r>
      <w:proofErr w:type="spellEnd"/>
      <w:r>
        <w:t xml:space="preserve"> leiden / </w:t>
      </w:r>
      <w:proofErr w:type="spellStart"/>
      <w:r>
        <w:t>sunder</w:t>
      </w:r>
      <w:proofErr w:type="spellEnd"/>
      <w:r>
        <w:t xml:space="preserve"> seins geliebtem </w:t>
      </w:r>
      <w:proofErr w:type="spellStart"/>
      <w:r>
        <w:t>suns</w:t>
      </w:r>
      <w:proofErr w:type="spellEnd"/>
      <w:r>
        <w:t xml:space="preserve"> Evangelium </w:t>
      </w:r>
      <w:proofErr w:type="spellStart"/>
      <w:r>
        <w:t>widerumb</w:t>
      </w:r>
      <w:proofErr w:type="spellEnd"/>
      <w:r>
        <w:t xml:space="preserve"> recht </w:t>
      </w:r>
      <w:proofErr w:type="spellStart"/>
      <w:r>
        <w:t>verkunden</w:t>
      </w:r>
      <w:proofErr w:type="spellEnd"/>
      <w:r>
        <w:t xml:space="preserve"> lassen / und </w:t>
      </w:r>
      <w:proofErr w:type="spellStart"/>
      <w:r>
        <w:t>vil</w:t>
      </w:r>
      <w:proofErr w:type="spellEnd"/>
      <w:r>
        <w:t xml:space="preserve"> </w:t>
      </w:r>
      <w:proofErr w:type="spellStart"/>
      <w:r>
        <w:t>gschickt</w:t>
      </w:r>
      <w:proofErr w:type="spellEnd"/>
      <w:r>
        <w:t xml:space="preserve"> / die seinen </w:t>
      </w:r>
      <w:proofErr w:type="spellStart"/>
      <w:r>
        <w:t>tauff</w:t>
      </w:r>
      <w:proofErr w:type="spellEnd"/>
      <w:r>
        <w:t xml:space="preserve"> und </w:t>
      </w:r>
      <w:proofErr w:type="spellStart"/>
      <w:r>
        <w:t>nachtmal</w:t>
      </w:r>
      <w:proofErr w:type="spellEnd"/>
      <w:r>
        <w:t xml:space="preserve"> und </w:t>
      </w:r>
      <w:proofErr w:type="spellStart"/>
      <w:r>
        <w:t>wort</w:t>
      </w:r>
      <w:proofErr w:type="spellEnd"/>
      <w:r>
        <w:t xml:space="preserve"> / </w:t>
      </w:r>
      <w:proofErr w:type="spellStart"/>
      <w:r>
        <w:t>auff</w:t>
      </w:r>
      <w:proofErr w:type="spellEnd"/>
      <w:r>
        <w:t xml:space="preserve"> die recht Evangelisch </w:t>
      </w:r>
      <w:proofErr w:type="spellStart"/>
      <w:r>
        <w:t>art</w:t>
      </w:r>
      <w:proofErr w:type="spellEnd"/>
      <w:r>
        <w:t xml:space="preserve"> und weise brauchen / als in </w:t>
      </w:r>
      <w:proofErr w:type="spellStart"/>
      <w:r>
        <w:t>vilen</w:t>
      </w:r>
      <w:proofErr w:type="spellEnd"/>
      <w:r>
        <w:t xml:space="preserve"> orten geschicht / da man das falsch </w:t>
      </w:r>
      <w:proofErr w:type="spellStart"/>
      <w:r>
        <w:t>gelese</w:t>
      </w:r>
      <w:proofErr w:type="spellEnd"/>
      <w:r>
        <w:t xml:space="preserve"> </w:t>
      </w:r>
      <w:proofErr w:type="spellStart"/>
      <w:r>
        <w:t>uber</w:t>
      </w:r>
      <w:proofErr w:type="spellEnd"/>
      <w:r>
        <w:t xml:space="preserve"> </w:t>
      </w:r>
      <w:proofErr w:type="spellStart"/>
      <w:r>
        <w:t>wasser</w:t>
      </w:r>
      <w:proofErr w:type="spellEnd"/>
      <w:r>
        <w:t xml:space="preserve"> / </w:t>
      </w:r>
      <w:proofErr w:type="spellStart"/>
      <w:r>
        <w:t>beschwerung</w:t>
      </w:r>
      <w:proofErr w:type="spellEnd"/>
      <w:r>
        <w:t xml:space="preserve"> / </w:t>
      </w:r>
      <w:proofErr w:type="spellStart"/>
      <w:r>
        <w:t>uber</w:t>
      </w:r>
      <w:proofErr w:type="spellEnd"/>
      <w:r>
        <w:t xml:space="preserve"> </w:t>
      </w:r>
      <w:proofErr w:type="spellStart"/>
      <w:r>
        <w:t>kinder</w:t>
      </w:r>
      <w:proofErr w:type="spellEnd"/>
      <w:r>
        <w:t xml:space="preserve"> </w:t>
      </w:r>
      <w:proofErr w:type="spellStart"/>
      <w:r>
        <w:t>saltz</w:t>
      </w:r>
      <w:proofErr w:type="spellEnd"/>
      <w:r>
        <w:t xml:space="preserve"> / </w:t>
      </w:r>
      <w:proofErr w:type="spellStart"/>
      <w:r>
        <w:t>crisam</w:t>
      </w:r>
      <w:proofErr w:type="spellEnd"/>
      <w:r>
        <w:t xml:space="preserve"> / und ander erdachte </w:t>
      </w:r>
      <w:proofErr w:type="spellStart"/>
      <w:r>
        <w:t>zusetz</w:t>
      </w:r>
      <w:proofErr w:type="spellEnd"/>
      <w:r>
        <w:t xml:space="preserve"> / </w:t>
      </w:r>
      <w:proofErr w:type="spellStart"/>
      <w:r>
        <w:t>außlaßt</w:t>
      </w:r>
      <w:proofErr w:type="spellEnd"/>
      <w:r>
        <w:t xml:space="preserve"> / </w:t>
      </w:r>
      <w:proofErr w:type="spellStart"/>
      <w:r>
        <w:t>unnd</w:t>
      </w:r>
      <w:proofErr w:type="spellEnd"/>
      <w:r>
        <w:t xml:space="preserve"> allein </w:t>
      </w:r>
      <w:proofErr w:type="spellStart"/>
      <w:r>
        <w:t>inn</w:t>
      </w:r>
      <w:proofErr w:type="spellEnd"/>
      <w:r>
        <w:t xml:space="preserve"> schlechtem </w:t>
      </w:r>
      <w:proofErr w:type="spellStart"/>
      <w:r>
        <w:t>wasser</w:t>
      </w:r>
      <w:proofErr w:type="spellEnd"/>
      <w:r>
        <w:t xml:space="preserve"> </w:t>
      </w:r>
      <w:proofErr w:type="spellStart"/>
      <w:r>
        <w:t>fauffet</w:t>
      </w:r>
      <w:proofErr w:type="spellEnd"/>
      <w:r>
        <w:t xml:space="preserve"> / mit einer predig und christlichen </w:t>
      </w:r>
      <w:proofErr w:type="spellStart"/>
      <w:r>
        <w:t>underrichtung</w:t>
      </w:r>
      <w:proofErr w:type="spellEnd"/>
      <w:r>
        <w:t xml:space="preserve"> </w:t>
      </w:r>
      <w:proofErr w:type="spellStart"/>
      <w:r>
        <w:t>warumb</w:t>
      </w:r>
      <w:proofErr w:type="spellEnd"/>
      <w:r>
        <w:t xml:space="preserve"> man die </w:t>
      </w:r>
      <w:proofErr w:type="spellStart"/>
      <w:r>
        <w:t>kinder</w:t>
      </w:r>
      <w:proofErr w:type="spellEnd"/>
      <w:r>
        <w:t xml:space="preserve"> </w:t>
      </w:r>
      <w:proofErr w:type="spellStart"/>
      <w:r>
        <w:t>tauff</w:t>
      </w:r>
      <w:proofErr w:type="spellEnd"/>
      <w:r>
        <w:t xml:space="preserve"> / und was die alten / </w:t>
      </w:r>
      <w:proofErr w:type="spellStart"/>
      <w:r>
        <w:t>beyd</w:t>
      </w:r>
      <w:proofErr w:type="spellEnd"/>
      <w:r>
        <w:t xml:space="preserve"> </w:t>
      </w:r>
      <w:proofErr w:type="spellStart"/>
      <w:r>
        <w:t>fraw</w:t>
      </w:r>
      <w:proofErr w:type="spellEnd"/>
      <w:r>
        <w:t xml:space="preserve"> und man / bey der </w:t>
      </w:r>
      <w:proofErr w:type="spellStart"/>
      <w:r>
        <w:t>tauff</w:t>
      </w:r>
      <w:proofErr w:type="spellEnd"/>
      <w:r>
        <w:t xml:space="preserve"> zu </w:t>
      </w:r>
      <w:proofErr w:type="spellStart"/>
      <w:r>
        <w:t>bedencken</w:t>
      </w:r>
      <w:proofErr w:type="spellEnd"/>
      <w:r>
        <w:t xml:space="preserve"> / ec. wie ich auch hie zu </w:t>
      </w:r>
      <w:proofErr w:type="spellStart"/>
      <w:r>
        <w:t>Moscheln</w:t>
      </w:r>
      <w:proofErr w:type="spellEnd"/>
      <w:r>
        <w:t xml:space="preserve"> </w:t>
      </w:r>
      <w:proofErr w:type="spellStart"/>
      <w:r>
        <w:t>under</w:t>
      </w:r>
      <w:proofErr w:type="spellEnd"/>
      <w:r>
        <w:t xml:space="preserve"> </w:t>
      </w:r>
      <w:proofErr w:type="spellStart"/>
      <w:r>
        <w:t>Landsburck</w:t>
      </w:r>
      <w:proofErr w:type="spellEnd"/>
      <w:r>
        <w:t xml:space="preserve"> ein </w:t>
      </w:r>
      <w:proofErr w:type="spellStart"/>
      <w:r>
        <w:t>gebruch</w:t>
      </w:r>
      <w:proofErr w:type="spellEnd"/>
      <w:r>
        <w:t xml:space="preserve"> fier / </w:t>
      </w:r>
      <w:proofErr w:type="spellStart"/>
      <w:r>
        <w:t>ungezweifelt</w:t>
      </w:r>
      <w:proofErr w:type="spellEnd"/>
      <w:r>
        <w:t xml:space="preserve"> / wenn </w:t>
      </w:r>
      <w:proofErr w:type="spellStart"/>
      <w:r>
        <w:t>ir</w:t>
      </w:r>
      <w:proofErr w:type="spellEnd"/>
      <w:r>
        <w:t xml:space="preserve"> den sehen oder höret / </w:t>
      </w:r>
      <w:proofErr w:type="spellStart"/>
      <w:r>
        <w:t>ir</w:t>
      </w:r>
      <w:proofErr w:type="spellEnd"/>
      <w:r>
        <w:t xml:space="preserve"> würden solch </w:t>
      </w:r>
      <w:proofErr w:type="spellStart"/>
      <w:r>
        <w:t>teutsch</w:t>
      </w:r>
      <w:proofErr w:type="spellEnd"/>
      <w:r>
        <w:t xml:space="preserve"> </w:t>
      </w:r>
      <w:proofErr w:type="spellStart"/>
      <w:r>
        <w:t>teuffen</w:t>
      </w:r>
      <w:proofErr w:type="spellEnd"/>
      <w:r>
        <w:t xml:space="preserve"> </w:t>
      </w:r>
      <w:proofErr w:type="spellStart"/>
      <w:r>
        <w:t>nit</w:t>
      </w:r>
      <w:proofErr w:type="spellEnd"/>
      <w:r>
        <w:t xml:space="preserve"> </w:t>
      </w:r>
      <w:proofErr w:type="spellStart"/>
      <w:r>
        <w:t>schenden</w:t>
      </w:r>
      <w:proofErr w:type="spellEnd"/>
      <w:r>
        <w:t xml:space="preserve"> oder verachten </w:t>
      </w:r>
      <w:proofErr w:type="spellStart"/>
      <w:r>
        <w:t>sunder</w:t>
      </w:r>
      <w:proofErr w:type="spellEnd"/>
      <w:r>
        <w:t xml:space="preserve"> </w:t>
      </w:r>
      <w:proofErr w:type="spellStart"/>
      <w:r>
        <w:t>selbs</w:t>
      </w:r>
      <w:proofErr w:type="spellEnd"/>
      <w:r>
        <w:t xml:space="preserve"> sprechen / das uns die geistlichen </w:t>
      </w:r>
      <w:proofErr w:type="spellStart"/>
      <w:r>
        <w:t>hetten</w:t>
      </w:r>
      <w:proofErr w:type="spellEnd"/>
      <w:r>
        <w:t xml:space="preserve"> </w:t>
      </w:r>
      <w:proofErr w:type="spellStart"/>
      <w:r>
        <w:t>bißher</w:t>
      </w:r>
      <w:proofErr w:type="spellEnd"/>
      <w:r>
        <w:t xml:space="preserve"> weit vom lautern und rechten verstand des Evangeliums </w:t>
      </w:r>
      <w:proofErr w:type="spellStart"/>
      <w:r>
        <w:t>abgefürt</w:t>
      </w:r>
      <w:proofErr w:type="spellEnd"/>
      <w:r>
        <w:t xml:space="preserve"> / Christum </w:t>
      </w:r>
      <w:proofErr w:type="spellStart"/>
      <w:r>
        <w:t>under</w:t>
      </w:r>
      <w:proofErr w:type="spellEnd"/>
      <w:r>
        <w:t xml:space="preserve"> den </w:t>
      </w:r>
      <w:proofErr w:type="spellStart"/>
      <w:r>
        <w:t>banck</w:t>
      </w:r>
      <w:proofErr w:type="spellEnd"/>
      <w:r>
        <w:t xml:space="preserve"> gesetzt / und </w:t>
      </w:r>
      <w:proofErr w:type="spellStart"/>
      <w:r>
        <w:t>vil</w:t>
      </w:r>
      <w:proofErr w:type="spellEnd"/>
      <w:r>
        <w:t xml:space="preserve"> unnützer ding erdacht / die zu Evangelio </w:t>
      </w:r>
      <w:proofErr w:type="spellStart"/>
      <w:r>
        <w:t>nit</w:t>
      </w:r>
      <w:proofErr w:type="spellEnd"/>
      <w:r>
        <w:t xml:space="preserve"> dienten ja </w:t>
      </w:r>
      <w:proofErr w:type="spellStart"/>
      <w:r>
        <w:t>gantz</w:t>
      </w:r>
      <w:proofErr w:type="spellEnd"/>
      <w:r>
        <w:t xml:space="preserve"> darwider waren / in dem allen beiden </w:t>
      </w:r>
      <w:proofErr w:type="spellStart"/>
      <w:r>
        <w:t>glertsten</w:t>
      </w:r>
      <w:proofErr w:type="spellEnd"/>
      <w:r>
        <w:t xml:space="preserve"> der </w:t>
      </w:r>
      <w:proofErr w:type="spellStart"/>
      <w:r>
        <w:t>mißverstand</w:t>
      </w:r>
      <w:proofErr w:type="spellEnd"/>
      <w:r>
        <w:t xml:space="preserve"> ist / </w:t>
      </w:r>
      <w:proofErr w:type="spellStart"/>
      <w:r>
        <w:t>dz</w:t>
      </w:r>
      <w:proofErr w:type="spellEnd"/>
      <w:r>
        <w:t xml:space="preserve"> ein teil trotzt / </w:t>
      </w:r>
      <w:proofErr w:type="spellStart"/>
      <w:r>
        <w:t>bocht</w:t>
      </w:r>
      <w:proofErr w:type="spellEnd"/>
      <w:r>
        <w:t xml:space="preserve"> und </w:t>
      </w:r>
      <w:proofErr w:type="spellStart"/>
      <w:r>
        <w:t>drawet</w:t>
      </w:r>
      <w:proofErr w:type="spellEnd"/>
      <w:r>
        <w:t xml:space="preserve"> / uff Bapst / </w:t>
      </w:r>
      <w:proofErr w:type="spellStart"/>
      <w:r>
        <w:t>KEyser</w:t>
      </w:r>
      <w:proofErr w:type="spellEnd"/>
      <w:r>
        <w:t xml:space="preserve"> / </w:t>
      </w:r>
      <w:proofErr w:type="spellStart"/>
      <w:r>
        <w:t>Concilia</w:t>
      </w:r>
      <w:proofErr w:type="spellEnd"/>
      <w:r>
        <w:t xml:space="preserve"> / ec. das andere uff </w:t>
      </w:r>
      <w:proofErr w:type="spellStart"/>
      <w:r>
        <w:t>Got</w:t>
      </w:r>
      <w:proofErr w:type="spellEnd"/>
      <w:r>
        <w:t xml:space="preserve"> und sein </w:t>
      </w:r>
      <w:proofErr w:type="spellStart"/>
      <w:r>
        <w:t>wort</w:t>
      </w:r>
      <w:proofErr w:type="spellEnd"/>
      <w:r>
        <w:t xml:space="preserve"> / dem auch aller </w:t>
      </w:r>
      <w:proofErr w:type="spellStart"/>
      <w:r>
        <w:t>gwalt</w:t>
      </w:r>
      <w:proofErr w:type="spellEnd"/>
      <w:r>
        <w:t xml:space="preserve"> / </w:t>
      </w:r>
      <w:proofErr w:type="spellStart"/>
      <w:r>
        <w:t>warheit</w:t>
      </w:r>
      <w:proofErr w:type="spellEnd"/>
      <w:r>
        <w:t xml:space="preserve"> / und aller ding halben </w:t>
      </w:r>
      <w:proofErr w:type="spellStart"/>
      <w:r>
        <w:t>mer</w:t>
      </w:r>
      <w:proofErr w:type="spellEnd"/>
      <w:r>
        <w:t xml:space="preserve"> zu glauben dann allen </w:t>
      </w:r>
      <w:proofErr w:type="spellStart"/>
      <w:r>
        <w:t>menschen</w:t>
      </w:r>
      <w:proofErr w:type="spellEnd"/>
      <w:r>
        <w:t xml:space="preserve"> uff erden / die </w:t>
      </w:r>
      <w:proofErr w:type="spellStart"/>
      <w:r>
        <w:t>lügner</w:t>
      </w:r>
      <w:proofErr w:type="spellEnd"/>
      <w:r>
        <w:t xml:space="preserve"> </w:t>
      </w:r>
      <w:proofErr w:type="spellStart"/>
      <w:r>
        <w:t>seind</w:t>
      </w:r>
      <w:proofErr w:type="spellEnd"/>
      <w:r>
        <w:t xml:space="preserve">. Da lieben freund </w:t>
      </w:r>
      <w:proofErr w:type="spellStart"/>
      <w:r>
        <w:t>solt</w:t>
      </w:r>
      <w:proofErr w:type="spellEnd"/>
      <w:r>
        <w:t xml:space="preserve"> </w:t>
      </w:r>
      <w:proofErr w:type="spellStart"/>
      <w:r>
        <w:t>ir</w:t>
      </w:r>
      <w:proofErr w:type="spellEnd"/>
      <w:r>
        <w:t xml:space="preserve"> nun glauben / denen die </w:t>
      </w:r>
      <w:proofErr w:type="spellStart"/>
      <w:r>
        <w:t>ir</w:t>
      </w:r>
      <w:proofErr w:type="spellEnd"/>
      <w:r>
        <w:t xml:space="preserve"> </w:t>
      </w:r>
      <w:proofErr w:type="spellStart"/>
      <w:r>
        <w:t>wort</w:t>
      </w:r>
      <w:proofErr w:type="spellEnd"/>
      <w:r>
        <w:t xml:space="preserve"> und </w:t>
      </w:r>
      <w:proofErr w:type="spellStart"/>
      <w:r>
        <w:t>meinung</w:t>
      </w:r>
      <w:proofErr w:type="spellEnd"/>
      <w:r>
        <w:t xml:space="preserve"> </w:t>
      </w:r>
      <w:proofErr w:type="spellStart"/>
      <w:r>
        <w:t>auß</w:t>
      </w:r>
      <w:proofErr w:type="spellEnd"/>
      <w:r>
        <w:t xml:space="preserve"> der </w:t>
      </w:r>
      <w:proofErr w:type="spellStart"/>
      <w:r>
        <w:t>götlichen</w:t>
      </w:r>
      <w:proofErr w:type="spellEnd"/>
      <w:r>
        <w:t xml:space="preserve"> </w:t>
      </w:r>
      <w:proofErr w:type="spellStart"/>
      <w:r>
        <w:t>gschrifft</w:t>
      </w:r>
      <w:proofErr w:type="spellEnd"/>
      <w:r>
        <w:t xml:space="preserve"> </w:t>
      </w:r>
      <w:proofErr w:type="spellStart"/>
      <w:r>
        <w:t>nemmen</w:t>
      </w:r>
      <w:proofErr w:type="spellEnd"/>
      <w:r>
        <w:t xml:space="preserve"> / </w:t>
      </w:r>
      <w:proofErr w:type="spellStart"/>
      <w:r>
        <w:t>nit</w:t>
      </w:r>
      <w:proofErr w:type="spellEnd"/>
      <w:r>
        <w:t xml:space="preserve"> den </w:t>
      </w:r>
      <w:proofErr w:type="spellStart"/>
      <w:r>
        <w:t>pfaffen</w:t>
      </w:r>
      <w:proofErr w:type="spellEnd"/>
      <w:r>
        <w:t xml:space="preserve"> und </w:t>
      </w:r>
      <w:proofErr w:type="spellStart"/>
      <w:r>
        <w:t>iren</w:t>
      </w:r>
      <w:proofErr w:type="spellEnd"/>
      <w:r>
        <w:t xml:space="preserve"> knechten / so sagen / Bapst / Bischoff / Keyser / Fürsten / ec. Wollen das </w:t>
      </w:r>
      <w:proofErr w:type="spellStart"/>
      <w:r>
        <w:t>nit</w:t>
      </w:r>
      <w:proofErr w:type="spellEnd"/>
      <w:r>
        <w:t xml:space="preserve"> leiden. </w:t>
      </w:r>
    </w:p>
    <w:p w14:paraId="0703BDDE" w14:textId="77777777" w:rsidR="008B5841" w:rsidRDefault="008B5841" w:rsidP="008B5841">
      <w:pPr>
        <w:pStyle w:val="StandardWeb"/>
      </w:pPr>
      <w:r>
        <w:t xml:space="preserve">Auch so </w:t>
      </w:r>
      <w:proofErr w:type="spellStart"/>
      <w:r>
        <w:t>solt</w:t>
      </w:r>
      <w:proofErr w:type="spellEnd"/>
      <w:r>
        <w:t xml:space="preserve"> </w:t>
      </w:r>
      <w:proofErr w:type="spellStart"/>
      <w:r>
        <w:t>irs</w:t>
      </w:r>
      <w:proofErr w:type="spellEnd"/>
      <w:r>
        <w:t xml:space="preserve"> </w:t>
      </w:r>
      <w:proofErr w:type="spellStart"/>
      <w:r>
        <w:t>nit</w:t>
      </w:r>
      <w:proofErr w:type="spellEnd"/>
      <w:r>
        <w:t xml:space="preserve"> in wind </w:t>
      </w:r>
      <w:proofErr w:type="spellStart"/>
      <w:r>
        <w:t>schlahen</w:t>
      </w:r>
      <w:proofErr w:type="spellEnd"/>
      <w:r>
        <w:t xml:space="preserve"> wenn man sagt, als ich hör </w:t>
      </w:r>
      <w:proofErr w:type="spellStart"/>
      <w:r>
        <w:t>dise</w:t>
      </w:r>
      <w:proofErr w:type="spellEnd"/>
      <w:r>
        <w:t xml:space="preserve"> armen gethan haben. wir </w:t>
      </w:r>
      <w:proofErr w:type="spellStart"/>
      <w:r>
        <w:t>begeren</w:t>
      </w:r>
      <w:proofErr w:type="spellEnd"/>
      <w:r>
        <w:t xml:space="preserve"> bessern </w:t>
      </w:r>
      <w:proofErr w:type="spellStart"/>
      <w:r>
        <w:t>bericht</w:t>
      </w:r>
      <w:proofErr w:type="spellEnd"/>
      <w:r>
        <w:t xml:space="preserve"> </w:t>
      </w:r>
      <w:proofErr w:type="spellStart"/>
      <w:r>
        <w:t>uß</w:t>
      </w:r>
      <w:proofErr w:type="spellEnd"/>
      <w:r>
        <w:t xml:space="preserve"> </w:t>
      </w:r>
      <w:proofErr w:type="spellStart"/>
      <w:r>
        <w:t>götlicher</w:t>
      </w:r>
      <w:proofErr w:type="spellEnd"/>
      <w:r>
        <w:t xml:space="preserve"> </w:t>
      </w:r>
      <w:proofErr w:type="spellStart"/>
      <w:r>
        <w:t>schrift</w:t>
      </w:r>
      <w:proofErr w:type="spellEnd"/>
      <w:r>
        <w:t xml:space="preserve"> / willens zu folgen / </w:t>
      </w:r>
      <w:proofErr w:type="spellStart"/>
      <w:r>
        <w:t>wa</w:t>
      </w:r>
      <w:proofErr w:type="spellEnd"/>
      <w:r>
        <w:t xml:space="preserve"> man uns </w:t>
      </w:r>
      <w:proofErr w:type="spellStart"/>
      <w:r>
        <w:t>uß</w:t>
      </w:r>
      <w:proofErr w:type="spellEnd"/>
      <w:r>
        <w:t xml:space="preserve"> dem Evangelio bessers </w:t>
      </w:r>
      <w:proofErr w:type="spellStart"/>
      <w:r>
        <w:t>bericht</w:t>
      </w:r>
      <w:proofErr w:type="spellEnd"/>
      <w:r>
        <w:t xml:space="preserve"> / solchen </w:t>
      </w:r>
      <w:proofErr w:type="spellStart"/>
      <w:r>
        <w:t>bericht</w:t>
      </w:r>
      <w:proofErr w:type="spellEnd"/>
      <w:r>
        <w:t xml:space="preserve"> aber / ob in all </w:t>
      </w:r>
      <w:proofErr w:type="spellStart"/>
      <w:r>
        <w:t>ewer</w:t>
      </w:r>
      <w:proofErr w:type="spellEnd"/>
      <w:r>
        <w:t xml:space="preserve"> </w:t>
      </w:r>
      <w:proofErr w:type="spellStart"/>
      <w:r>
        <w:t>pfaffen</w:t>
      </w:r>
      <w:proofErr w:type="spellEnd"/>
      <w:r>
        <w:t xml:space="preserve"> zu geben wissen / laß ich min leben gelten / was </w:t>
      </w:r>
      <w:proofErr w:type="spellStart"/>
      <w:r>
        <w:t>solten</w:t>
      </w:r>
      <w:proofErr w:type="spellEnd"/>
      <w:r>
        <w:t xml:space="preserve"> </w:t>
      </w:r>
      <w:proofErr w:type="spellStart"/>
      <w:r>
        <w:t>ir</w:t>
      </w:r>
      <w:proofErr w:type="spellEnd"/>
      <w:r>
        <w:t xml:space="preserve"> </w:t>
      </w:r>
      <w:proofErr w:type="spellStart"/>
      <w:r>
        <w:t>ungelerten</w:t>
      </w:r>
      <w:proofErr w:type="spellEnd"/>
      <w:r>
        <w:t xml:space="preserve"> dann thun? Und </w:t>
      </w:r>
      <w:proofErr w:type="spellStart"/>
      <w:r>
        <w:t>wolt</w:t>
      </w:r>
      <w:proofErr w:type="spellEnd"/>
      <w:r>
        <w:t xml:space="preserve"> Gott ich </w:t>
      </w:r>
      <w:proofErr w:type="spellStart"/>
      <w:r>
        <w:t>solt</w:t>
      </w:r>
      <w:proofErr w:type="spellEnd"/>
      <w:r>
        <w:t xml:space="preserve"> es uff </w:t>
      </w:r>
      <w:proofErr w:type="spellStart"/>
      <w:r>
        <w:t>künfftigen</w:t>
      </w:r>
      <w:proofErr w:type="spellEnd"/>
      <w:r>
        <w:t xml:space="preserve"> </w:t>
      </w:r>
      <w:proofErr w:type="spellStart"/>
      <w:r>
        <w:t>grichts</w:t>
      </w:r>
      <w:proofErr w:type="spellEnd"/>
      <w:r>
        <w:t xml:space="preserve"> tag vor allen </w:t>
      </w:r>
      <w:proofErr w:type="spellStart"/>
      <w:r>
        <w:t>menschen</w:t>
      </w:r>
      <w:proofErr w:type="spellEnd"/>
      <w:r>
        <w:t xml:space="preserve"> / mit den selbigen </w:t>
      </w:r>
      <w:proofErr w:type="spellStart"/>
      <w:r>
        <w:t>blutaffen</w:t>
      </w:r>
      <w:proofErr w:type="spellEnd"/>
      <w:r>
        <w:t xml:space="preserve"> beweisen / die sich </w:t>
      </w:r>
      <w:proofErr w:type="spellStart"/>
      <w:r>
        <w:t>uß</w:t>
      </w:r>
      <w:proofErr w:type="spellEnd"/>
      <w:r>
        <w:t xml:space="preserve"> </w:t>
      </w:r>
      <w:proofErr w:type="spellStart"/>
      <w:r>
        <w:t>freuden</w:t>
      </w:r>
      <w:proofErr w:type="spellEnd"/>
      <w:r>
        <w:t xml:space="preserve"> und </w:t>
      </w:r>
      <w:proofErr w:type="spellStart"/>
      <w:r>
        <w:t>hertzen</w:t>
      </w:r>
      <w:proofErr w:type="spellEnd"/>
      <w:r>
        <w:t xml:space="preserve"> </w:t>
      </w:r>
      <w:proofErr w:type="spellStart"/>
      <w:r>
        <w:t>lust</w:t>
      </w:r>
      <w:proofErr w:type="spellEnd"/>
      <w:r>
        <w:t xml:space="preserve"> / zu fuß / zu </w:t>
      </w:r>
      <w:proofErr w:type="spellStart"/>
      <w:r>
        <w:t>pferd</w:t>
      </w:r>
      <w:proofErr w:type="spellEnd"/>
      <w:r>
        <w:t xml:space="preserve"> / </w:t>
      </w:r>
      <w:proofErr w:type="spellStart"/>
      <w:r>
        <w:t>karch</w:t>
      </w:r>
      <w:proofErr w:type="spellEnd"/>
      <w:r>
        <w:t xml:space="preserve"> und wagen gen </w:t>
      </w:r>
      <w:proofErr w:type="spellStart"/>
      <w:r>
        <w:t>Altzey</w:t>
      </w:r>
      <w:proofErr w:type="spellEnd"/>
      <w:r>
        <w:t xml:space="preserve"> </w:t>
      </w:r>
      <w:proofErr w:type="spellStart"/>
      <w:r>
        <w:t>vertigen</w:t>
      </w:r>
      <w:proofErr w:type="spellEnd"/>
      <w:r>
        <w:t xml:space="preserve"> / zu sehen und </w:t>
      </w:r>
      <w:proofErr w:type="spellStart"/>
      <w:r>
        <w:t>trincken</w:t>
      </w:r>
      <w:proofErr w:type="spellEnd"/>
      <w:r>
        <w:t xml:space="preserve"> </w:t>
      </w:r>
      <w:proofErr w:type="spellStart"/>
      <w:r>
        <w:t>diser</w:t>
      </w:r>
      <w:proofErr w:type="spellEnd"/>
      <w:r>
        <w:t xml:space="preserve"> unschuldigen </w:t>
      </w:r>
      <w:proofErr w:type="spellStart"/>
      <w:r>
        <w:t>blut</w:t>
      </w:r>
      <w:proofErr w:type="spellEnd"/>
      <w:r>
        <w:t xml:space="preserve"> zu </w:t>
      </w:r>
      <w:proofErr w:type="spellStart"/>
      <w:r>
        <w:t>gloriieren</w:t>
      </w:r>
      <w:proofErr w:type="spellEnd"/>
      <w:r>
        <w:t xml:space="preserve"> und </w:t>
      </w:r>
      <w:proofErr w:type="spellStart"/>
      <w:r>
        <w:t>triumphiren</w:t>
      </w:r>
      <w:proofErr w:type="spellEnd"/>
      <w:r>
        <w:t xml:space="preserve"> / wider </w:t>
      </w:r>
      <w:proofErr w:type="spellStart"/>
      <w:r>
        <w:t>Got</w:t>
      </w:r>
      <w:proofErr w:type="spellEnd"/>
      <w:r>
        <w:t xml:space="preserve"> / und Christum / unser heil und </w:t>
      </w:r>
      <w:proofErr w:type="spellStart"/>
      <w:r>
        <w:t>trost</w:t>
      </w:r>
      <w:proofErr w:type="spellEnd"/>
      <w:r>
        <w:t xml:space="preserve">. Dem selbigen Christo zu </w:t>
      </w:r>
      <w:proofErr w:type="spellStart"/>
      <w:r>
        <w:t>eeren</w:t>
      </w:r>
      <w:proofErr w:type="spellEnd"/>
      <w:r>
        <w:t xml:space="preserve"> / und </w:t>
      </w:r>
      <w:proofErr w:type="spellStart"/>
      <w:r>
        <w:t>schmach</w:t>
      </w:r>
      <w:proofErr w:type="spellEnd"/>
      <w:r>
        <w:t xml:space="preserve"> allen </w:t>
      </w:r>
      <w:proofErr w:type="spellStart"/>
      <w:r>
        <w:t>lügnern</w:t>
      </w:r>
      <w:proofErr w:type="spellEnd"/>
      <w:r>
        <w:t xml:space="preserve"> </w:t>
      </w:r>
      <w:proofErr w:type="spellStart"/>
      <w:r>
        <w:t>wolt</w:t>
      </w:r>
      <w:proofErr w:type="spellEnd"/>
      <w:r>
        <w:t xml:space="preserve"> ich meinen </w:t>
      </w:r>
      <w:proofErr w:type="spellStart"/>
      <w:r>
        <w:t>gnedigsten</w:t>
      </w:r>
      <w:proofErr w:type="spellEnd"/>
      <w:r>
        <w:t xml:space="preserve"> </w:t>
      </w:r>
      <w:proofErr w:type="spellStart"/>
      <w:r>
        <w:t>herrn</w:t>
      </w:r>
      <w:proofErr w:type="spellEnd"/>
      <w:r>
        <w:t xml:space="preserve"> </w:t>
      </w:r>
      <w:proofErr w:type="spellStart"/>
      <w:r>
        <w:t>Pfaltzgrave</w:t>
      </w:r>
      <w:proofErr w:type="spellEnd"/>
      <w:r>
        <w:t xml:space="preserve"> / hoch löblichen </w:t>
      </w:r>
      <w:proofErr w:type="spellStart"/>
      <w:r>
        <w:t>Curfürsten</w:t>
      </w:r>
      <w:proofErr w:type="spellEnd"/>
      <w:r>
        <w:t xml:space="preserve"> / ec. allen </w:t>
      </w:r>
      <w:proofErr w:type="spellStart"/>
      <w:r>
        <w:t>pfaffen</w:t>
      </w:r>
      <w:proofErr w:type="spellEnd"/>
      <w:r>
        <w:t xml:space="preserve"> im </w:t>
      </w:r>
      <w:proofErr w:type="spellStart"/>
      <w:r>
        <w:t>ampf</w:t>
      </w:r>
      <w:proofErr w:type="spellEnd"/>
      <w:r>
        <w:t xml:space="preserve"> </w:t>
      </w:r>
      <w:proofErr w:type="spellStart"/>
      <w:r>
        <w:t>Altzey</w:t>
      </w:r>
      <w:proofErr w:type="spellEnd"/>
      <w:r>
        <w:t xml:space="preserve"> / vor seiner Chur. Gnaden </w:t>
      </w:r>
      <w:proofErr w:type="spellStart"/>
      <w:r>
        <w:t>Burggrave</w:t>
      </w:r>
      <w:proofErr w:type="spellEnd"/>
      <w:r>
        <w:t xml:space="preserve"> </w:t>
      </w:r>
      <w:proofErr w:type="spellStart"/>
      <w:r>
        <w:t>daselb</w:t>
      </w:r>
      <w:proofErr w:type="spellEnd"/>
      <w:r>
        <w:t xml:space="preserve"> ernstlich </w:t>
      </w:r>
      <w:proofErr w:type="spellStart"/>
      <w:r>
        <w:t>gebetten</w:t>
      </w:r>
      <w:proofErr w:type="spellEnd"/>
      <w:r>
        <w:t xml:space="preserve"> / und mir allein </w:t>
      </w:r>
      <w:proofErr w:type="spellStart"/>
      <w:r>
        <w:t>fry</w:t>
      </w:r>
      <w:proofErr w:type="spellEnd"/>
      <w:r>
        <w:t xml:space="preserve"> strack </w:t>
      </w:r>
      <w:proofErr w:type="spellStart"/>
      <w:r>
        <w:t>geleit</w:t>
      </w:r>
      <w:proofErr w:type="spellEnd"/>
      <w:r>
        <w:t xml:space="preserve"> / hie </w:t>
      </w:r>
      <w:proofErr w:type="spellStart"/>
      <w:r>
        <w:t>wß</w:t>
      </w:r>
      <w:proofErr w:type="spellEnd"/>
      <w:r>
        <w:t xml:space="preserve"> / und in desselbigen </w:t>
      </w:r>
      <w:proofErr w:type="spellStart"/>
      <w:r>
        <w:t>ampts</w:t>
      </w:r>
      <w:proofErr w:type="spellEnd"/>
      <w:r>
        <w:t xml:space="preserve"> / </w:t>
      </w:r>
      <w:proofErr w:type="spellStart"/>
      <w:r>
        <w:t>pfaffen</w:t>
      </w:r>
      <w:proofErr w:type="spellEnd"/>
      <w:r>
        <w:t xml:space="preserve"> </w:t>
      </w:r>
      <w:proofErr w:type="spellStart"/>
      <w:r>
        <w:t>offentlich</w:t>
      </w:r>
      <w:proofErr w:type="spellEnd"/>
      <w:r>
        <w:t xml:space="preserve"> / vor Edlen / </w:t>
      </w:r>
      <w:proofErr w:type="spellStart"/>
      <w:r>
        <w:t>reittern</w:t>
      </w:r>
      <w:proofErr w:type="spellEnd"/>
      <w:r>
        <w:t xml:space="preserve"> / </w:t>
      </w:r>
      <w:proofErr w:type="spellStart"/>
      <w:r>
        <w:t>burgern</w:t>
      </w:r>
      <w:proofErr w:type="spellEnd"/>
      <w:r>
        <w:t xml:space="preserve"> / man und </w:t>
      </w:r>
      <w:proofErr w:type="spellStart"/>
      <w:r>
        <w:t>frawen</w:t>
      </w:r>
      <w:proofErr w:type="spellEnd"/>
      <w:r>
        <w:t xml:space="preserve"> zu </w:t>
      </w:r>
      <w:proofErr w:type="spellStart"/>
      <w:r>
        <w:t>examiniren</w:t>
      </w:r>
      <w:proofErr w:type="spellEnd"/>
      <w:r>
        <w:t xml:space="preserve"> </w:t>
      </w:r>
      <w:proofErr w:type="spellStart"/>
      <w:r>
        <w:t>gnediglich</w:t>
      </w:r>
      <w:proofErr w:type="spellEnd"/>
      <w:r>
        <w:t xml:space="preserve"> geben ließ. Da </w:t>
      </w:r>
      <w:proofErr w:type="spellStart"/>
      <w:r>
        <w:t>wolt</w:t>
      </w:r>
      <w:proofErr w:type="spellEnd"/>
      <w:r>
        <w:t xml:space="preserve"> ich seiner Chur. </w:t>
      </w:r>
      <w:proofErr w:type="spellStart"/>
      <w:r>
        <w:t>gnaden</w:t>
      </w:r>
      <w:proofErr w:type="spellEnd"/>
      <w:r>
        <w:t xml:space="preserve"> </w:t>
      </w:r>
      <w:proofErr w:type="spellStart"/>
      <w:r>
        <w:t>Burggraven</w:t>
      </w:r>
      <w:proofErr w:type="spellEnd"/>
      <w:r>
        <w:t xml:space="preserve"> / edlen und unedlen / die </w:t>
      </w:r>
      <w:proofErr w:type="spellStart"/>
      <w:r>
        <w:t>hand</w:t>
      </w:r>
      <w:proofErr w:type="spellEnd"/>
      <w:r>
        <w:t xml:space="preserve"> </w:t>
      </w:r>
      <w:proofErr w:type="spellStart"/>
      <w:r>
        <w:t>draufflegen</w:t>
      </w:r>
      <w:proofErr w:type="spellEnd"/>
      <w:r>
        <w:t xml:space="preserve"> zu </w:t>
      </w:r>
      <w:proofErr w:type="spellStart"/>
      <w:r>
        <w:t>greiffen</w:t>
      </w:r>
      <w:proofErr w:type="spellEnd"/>
      <w:r>
        <w:t xml:space="preserve"> / das man der geistliche </w:t>
      </w:r>
      <w:proofErr w:type="spellStart"/>
      <w:r>
        <w:t>irrthumb</w:t>
      </w:r>
      <w:proofErr w:type="spellEnd"/>
      <w:r>
        <w:t xml:space="preserve"> </w:t>
      </w:r>
      <w:proofErr w:type="spellStart"/>
      <w:r>
        <w:t>nit</w:t>
      </w:r>
      <w:proofErr w:type="spellEnd"/>
      <w:r>
        <w:t xml:space="preserve"> gnug straffen kund / und </w:t>
      </w:r>
      <w:proofErr w:type="spellStart"/>
      <w:r>
        <w:t>dise</w:t>
      </w:r>
      <w:proofErr w:type="spellEnd"/>
      <w:r>
        <w:t xml:space="preserve"> </w:t>
      </w:r>
      <w:proofErr w:type="spellStart"/>
      <w:r>
        <w:t>Widerteuffer</w:t>
      </w:r>
      <w:proofErr w:type="spellEnd"/>
      <w:r>
        <w:t xml:space="preserve"> vor Gott und der </w:t>
      </w:r>
      <w:proofErr w:type="spellStart"/>
      <w:r>
        <w:t>welt</w:t>
      </w:r>
      <w:proofErr w:type="spellEnd"/>
      <w:r>
        <w:t xml:space="preserve"> </w:t>
      </w:r>
      <w:proofErr w:type="spellStart"/>
      <w:r>
        <w:t>unstreflicher</w:t>
      </w:r>
      <w:proofErr w:type="spellEnd"/>
      <w:r>
        <w:t xml:space="preserve"> </w:t>
      </w:r>
      <w:proofErr w:type="spellStart"/>
      <w:r>
        <w:t>weren</w:t>
      </w:r>
      <w:proofErr w:type="spellEnd"/>
      <w:r>
        <w:t xml:space="preserve"> dann sie. Und </w:t>
      </w:r>
      <w:proofErr w:type="spellStart"/>
      <w:r>
        <w:t>wiewol</w:t>
      </w:r>
      <w:proofErr w:type="spellEnd"/>
      <w:r>
        <w:t xml:space="preserve"> das zu </w:t>
      </w:r>
      <w:proofErr w:type="spellStart"/>
      <w:r>
        <w:t>vil</w:t>
      </w:r>
      <w:proofErr w:type="spellEnd"/>
      <w:r>
        <w:t xml:space="preserve"> von mir </w:t>
      </w:r>
      <w:proofErr w:type="spellStart"/>
      <w:r>
        <w:t>geacht</w:t>
      </w:r>
      <w:proofErr w:type="spellEnd"/>
      <w:r>
        <w:t xml:space="preserve"> mag werden / so dient es darzu / das </w:t>
      </w:r>
      <w:proofErr w:type="spellStart"/>
      <w:r>
        <w:t>vil</w:t>
      </w:r>
      <w:proofErr w:type="spellEnd"/>
      <w:r>
        <w:t xml:space="preserve"> die </w:t>
      </w:r>
      <w:proofErr w:type="spellStart"/>
      <w:r>
        <w:t>ietzumb</w:t>
      </w:r>
      <w:proofErr w:type="spellEnd"/>
      <w:r>
        <w:t xml:space="preserve"> den einen glauben / Christo und dem Evangelio glauben wurden / </w:t>
      </w:r>
    </w:p>
    <w:p w14:paraId="3597955D" w14:textId="77777777" w:rsidR="008B5841" w:rsidRDefault="008B5841" w:rsidP="008B5841">
      <w:pPr>
        <w:pStyle w:val="StandardWeb"/>
      </w:pPr>
      <w:r>
        <w:t xml:space="preserve">und vermag </w:t>
      </w:r>
      <w:proofErr w:type="spellStart"/>
      <w:r>
        <w:t>ewer</w:t>
      </w:r>
      <w:proofErr w:type="spellEnd"/>
      <w:r>
        <w:t xml:space="preserve"> </w:t>
      </w:r>
      <w:proofErr w:type="spellStart"/>
      <w:r>
        <w:t>urteylsrecher</w:t>
      </w:r>
      <w:proofErr w:type="spellEnd"/>
      <w:r>
        <w:t xml:space="preserve"> bitt etwas bey </w:t>
      </w:r>
      <w:proofErr w:type="spellStart"/>
      <w:r>
        <w:t>eim</w:t>
      </w:r>
      <w:proofErr w:type="spellEnd"/>
      <w:r>
        <w:t xml:space="preserve"> solchen teuren Fürsten / so bittet sein Chur. </w:t>
      </w:r>
      <w:proofErr w:type="spellStart"/>
      <w:r>
        <w:t>gnad</w:t>
      </w:r>
      <w:proofErr w:type="spellEnd"/>
      <w:r>
        <w:t xml:space="preserve"> </w:t>
      </w:r>
      <w:proofErr w:type="spellStart"/>
      <w:r>
        <w:t>umb</w:t>
      </w:r>
      <w:proofErr w:type="spellEnd"/>
      <w:r>
        <w:t xml:space="preserve"> solch </w:t>
      </w:r>
      <w:proofErr w:type="spellStart"/>
      <w:r>
        <w:t>examen</w:t>
      </w:r>
      <w:proofErr w:type="spellEnd"/>
      <w:r>
        <w:t xml:space="preserve"> / Gott zu </w:t>
      </w:r>
      <w:proofErr w:type="spellStart"/>
      <w:r>
        <w:t>eeren</w:t>
      </w:r>
      <w:proofErr w:type="spellEnd"/>
      <w:r>
        <w:t xml:space="preserve"> / und dem </w:t>
      </w:r>
      <w:proofErr w:type="spellStart"/>
      <w:r>
        <w:t>gmeinen</w:t>
      </w:r>
      <w:proofErr w:type="spellEnd"/>
      <w:r>
        <w:t xml:space="preserve"> man zur </w:t>
      </w:r>
      <w:proofErr w:type="spellStart"/>
      <w:r>
        <w:t>selen</w:t>
      </w:r>
      <w:proofErr w:type="spellEnd"/>
      <w:r>
        <w:t xml:space="preserve"> heil / </w:t>
      </w:r>
      <w:proofErr w:type="spellStart"/>
      <w:r>
        <w:t>sunst</w:t>
      </w:r>
      <w:proofErr w:type="spellEnd"/>
      <w:r>
        <w:t xml:space="preserve"> wollt ich auch </w:t>
      </w:r>
      <w:proofErr w:type="spellStart"/>
      <w:r>
        <w:t>sy</w:t>
      </w:r>
      <w:proofErr w:type="spellEnd"/>
      <w:r>
        <w:t xml:space="preserve"> die </w:t>
      </w:r>
      <w:proofErr w:type="spellStart"/>
      <w:r>
        <w:t>pfaffen</w:t>
      </w:r>
      <w:proofErr w:type="spellEnd"/>
      <w:r>
        <w:t xml:space="preserve"> ungern umbringen / sonder </w:t>
      </w:r>
      <w:proofErr w:type="spellStart"/>
      <w:r>
        <w:t>jnen</w:t>
      </w:r>
      <w:proofErr w:type="spellEnd"/>
      <w:r>
        <w:t xml:space="preserve"> gern die </w:t>
      </w:r>
      <w:proofErr w:type="spellStart"/>
      <w:r>
        <w:t>warheit</w:t>
      </w:r>
      <w:proofErr w:type="spellEnd"/>
      <w:r>
        <w:t xml:space="preserve"> </w:t>
      </w:r>
      <w:proofErr w:type="spellStart"/>
      <w:r>
        <w:t>anzeygen</w:t>
      </w:r>
      <w:proofErr w:type="spellEnd"/>
      <w:r>
        <w:t xml:space="preserve"> und </w:t>
      </w:r>
      <w:proofErr w:type="spellStart"/>
      <w:r>
        <w:t>gunnen</w:t>
      </w:r>
      <w:proofErr w:type="spellEnd"/>
      <w:r>
        <w:t xml:space="preserve"> / auch </w:t>
      </w:r>
      <w:proofErr w:type="spellStart"/>
      <w:r>
        <w:t>iederman</w:t>
      </w:r>
      <w:proofErr w:type="spellEnd"/>
      <w:r>
        <w:t xml:space="preserve"> warnen / vor </w:t>
      </w:r>
      <w:proofErr w:type="spellStart"/>
      <w:r>
        <w:t>iren</w:t>
      </w:r>
      <w:proofErr w:type="spellEnd"/>
      <w:r>
        <w:t xml:space="preserve"> verborgen </w:t>
      </w:r>
      <w:proofErr w:type="spellStart"/>
      <w:r>
        <w:t>tücken</w:t>
      </w:r>
      <w:proofErr w:type="spellEnd"/>
      <w:r>
        <w:t xml:space="preserve"> / </w:t>
      </w:r>
      <w:proofErr w:type="spellStart"/>
      <w:r>
        <w:t>sunderlich</w:t>
      </w:r>
      <w:proofErr w:type="spellEnd"/>
      <w:r>
        <w:t xml:space="preserve"> euch / die </w:t>
      </w:r>
      <w:proofErr w:type="spellStart"/>
      <w:r>
        <w:t>ir</w:t>
      </w:r>
      <w:proofErr w:type="spellEnd"/>
      <w:r>
        <w:t xml:space="preserve"> </w:t>
      </w:r>
      <w:proofErr w:type="spellStart"/>
      <w:r>
        <w:t>uß</w:t>
      </w:r>
      <w:proofErr w:type="spellEnd"/>
      <w:r>
        <w:t xml:space="preserve"> unbedacht / vergeß und </w:t>
      </w:r>
      <w:proofErr w:type="spellStart"/>
      <w:r>
        <w:t>nachlessigkeit</w:t>
      </w:r>
      <w:proofErr w:type="spellEnd"/>
      <w:r>
        <w:t xml:space="preserve">. so </w:t>
      </w:r>
      <w:proofErr w:type="spellStart"/>
      <w:r>
        <w:t>leiyder</w:t>
      </w:r>
      <w:proofErr w:type="spellEnd"/>
      <w:r>
        <w:t xml:space="preserve"> </w:t>
      </w:r>
      <w:proofErr w:type="spellStart"/>
      <w:r>
        <w:t>iederman</w:t>
      </w:r>
      <w:proofErr w:type="spellEnd"/>
      <w:r>
        <w:t xml:space="preserve"> hat </w:t>
      </w:r>
      <w:proofErr w:type="spellStart"/>
      <w:r>
        <w:t>inn</w:t>
      </w:r>
      <w:proofErr w:type="spellEnd"/>
      <w:r>
        <w:t xml:space="preserve"> </w:t>
      </w:r>
      <w:proofErr w:type="spellStart"/>
      <w:r>
        <w:t>götlicher</w:t>
      </w:r>
      <w:proofErr w:type="spellEnd"/>
      <w:r>
        <w:t xml:space="preserve"> </w:t>
      </w:r>
      <w:proofErr w:type="spellStart"/>
      <w:r>
        <w:t>eer</w:t>
      </w:r>
      <w:proofErr w:type="spellEnd"/>
      <w:r>
        <w:t xml:space="preserve">. in </w:t>
      </w:r>
      <w:proofErr w:type="spellStart"/>
      <w:r>
        <w:t>diser</w:t>
      </w:r>
      <w:proofErr w:type="spellEnd"/>
      <w:r>
        <w:t xml:space="preserve"> </w:t>
      </w:r>
      <w:proofErr w:type="spellStart"/>
      <w:r>
        <w:t>glaubsachen</w:t>
      </w:r>
      <w:proofErr w:type="spellEnd"/>
      <w:r>
        <w:t xml:space="preserve"> zu recht gesetzt sein. </w:t>
      </w:r>
    </w:p>
    <w:p w14:paraId="1349CE9B" w14:textId="77777777" w:rsidR="008B5841" w:rsidRDefault="008B5841" w:rsidP="008B5841">
      <w:pPr>
        <w:pStyle w:val="StandardWeb"/>
      </w:pPr>
      <w:r>
        <w:t xml:space="preserve">O lieber freund / </w:t>
      </w:r>
      <w:proofErr w:type="spellStart"/>
      <w:r>
        <w:t>gots</w:t>
      </w:r>
      <w:proofErr w:type="spellEnd"/>
      <w:r>
        <w:t xml:space="preserve"> </w:t>
      </w:r>
      <w:proofErr w:type="spellStart"/>
      <w:r>
        <w:t>wort</w:t>
      </w:r>
      <w:proofErr w:type="spellEnd"/>
      <w:r>
        <w:t xml:space="preserve"> bleibt ewig / mag auch durch </w:t>
      </w:r>
      <w:proofErr w:type="spellStart"/>
      <w:r>
        <w:t>niemandts</w:t>
      </w:r>
      <w:proofErr w:type="spellEnd"/>
      <w:r>
        <w:t xml:space="preserve"> </w:t>
      </w:r>
      <w:proofErr w:type="spellStart"/>
      <w:r>
        <w:t>geurteylet</w:t>
      </w:r>
      <w:proofErr w:type="spellEnd"/>
      <w:r>
        <w:t xml:space="preserve"> werden / Aber dies </w:t>
      </w:r>
      <w:proofErr w:type="spellStart"/>
      <w:r>
        <w:t>geystlich</w:t>
      </w:r>
      <w:proofErr w:type="spellEnd"/>
      <w:r>
        <w:t xml:space="preserve"> menschlich </w:t>
      </w:r>
      <w:proofErr w:type="spellStart"/>
      <w:r>
        <w:t>zusetz</w:t>
      </w:r>
      <w:proofErr w:type="spellEnd"/>
      <w:r>
        <w:t xml:space="preserve"> / </w:t>
      </w:r>
      <w:proofErr w:type="spellStart"/>
      <w:r>
        <w:t>falschung</w:t>
      </w:r>
      <w:proofErr w:type="spellEnd"/>
      <w:r>
        <w:t xml:space="preserve"> / </w:t>
      </w:r>
      <w:proofErr w:type="spellStart"/>
      <w:r>
        <w:t>mißverstand</w:t>
      </w:r>
      <w:proofErr w:type="spellEnd"/>
      <w:r>
        <w:t xml:space="preserve"> und </w:t>
      </w:r>
      <w:proofErr w:type="spellStart"/>
      <w:r>
        <w:t>radbrechung</w:t>
      </w:r>
      <w:proofErr w:type="spellEnd"/>
      <w:r>
        <w:t xml:space="preserve"> / so </w:t>
      </w:r>
      <w:proofErr w:type="spellStart"/>
      <w:r>
        <w:t>ewer</w:t>
      </w:r>
      <w:proofErr w:type="spellEnd"/>
      <w:r>
        <w:t xml:space="preserve"> </w:t>
      </w:r>
      <w:proofErr w:type="spellStart"/>
      <w:r>
        <w:t>pfaffen</w:t>
      </w:r>
      <w:proofErr w:type="spellEnd"/>
      <w:r>
        <w:t xml:space="preserve"> neben dem </w:t>
      </w:r>
      <w:proofErr w:type="spellStart"/>
      <w:r>
        <w:t>Gotswort</w:t>
      </w:r>
      <w:proofErr w:type="spellEnd"/>
      <w:r>
        <w:t xml:space="preserve"> </w:t>
      </w:r>
      <w:proofErr w:type="spellStart"/>
      <w:r>
        <w:t>einfüren</w:t>
      </w:r>
      <w:proofErr w:type="spellEnd"/>
      <w:r>
        <w:t xml:space="preserve"> / mögen </w:t>
      </w:r>
      <w:proofErr w:type="spellStart"/>
      <w:r>
        <w:t>nit</w:t>
      </w:r>
      <w:proofErr w:type="spellEnd"/>
      <w:r>
        <w:t xml:space="preserve"> </w:t>
      </w:r>
      <w:proofErr w:type="spellStart"/>
      <w:r>
        <w:t>bestan</w:t>
      </w:r>
      <w:proofErr w:type="spellEnd"/>
      <w:r>
        <w:t xml:space="preserve"> / sein falsch / </w:t>
      </w:r>
      <w:proofErr w:type="spellStart"/>
      <w:r>
        <w:t>unnd</w:t>
      </w:r>
      <w:proofErr w:type="spellEnd"/>
      <w:r>
        <w:t xml:space="preserve"> müssen </w:t>
      </w:r>
      <w:proofErr w:type="spellStart"/>
      <w:r>
        <w:t>geurteylet</w:t>
      </w:r>
      <w:proofErr w:type="spellEnd"/>
      <w:r>
        <w:t xml:space="preserve"> werden. Auch so </w:t>
      </w:r>
      <w:proofErr w:type="spellStart"/>
      <w:r>
        <w:t>felen</w:t>
      </w:r>
      <w:proofErr w:type="spellEnd"/>
      <w:r>
        <w:t xml:space="preserve"> </w:t>
      </w:r>
      <w:proofErr w:type="spellStart"/>
      <w:r>
        <w:t>dise</w:t>
      </w:r>
      <w:proofErr w:type="spellEnd"/>
      <w:r>
        <w:t xml:space="preserve"> </w:t>
      </w:r>
      <w:proofErr w:type="spellStart"/>
      <w:r>
        <w:t>widerteuffer</w:t>
      </w:r>
      <w:proofErr w:type="spellEnd"/>
      <w:r>
        <w:t xml:space="preserve"> nur an einem </w:t>
      </w:r>
      <w:proofErr w:type="spellStart"/>
      <w:r>
        <w:t>stücklin</w:t>
      </w:r>
      <w:proofErr w:type="spellEnd"/>
      <w:r>
        <w:t xml:space="preserve"> / die </w:t>
      </w:r>
      <w:proofErr w:type="spellStart"/>
      <w:r>
        <w:t>pfaffen</w:t>
      </w:r>
      <w:proofErr w:type="spellEnd"/>
      <w:r>
        <w:t xml:space="preserve"> aber in allen </w:t>
      </w:r>
      <w:proofErr w:type="spellStart"/>
      <w:r>
        <w:t>sacramenten</w:t>
      </w:r>
      <w:proofErr w:type="spellEnd"/>
      <w:r>
        <w:t xml:space="preserve"> und christlichen hauptstucken / und dem nach sind sie </w:t>
      </w:r>
      <w:proofErr w:type="spellStart"/>
      <w:r>
        <w:t>tausendfeltig</w:t>
      </w:r>
      <w:proofErr w:type="spellEnd"/>
      <w:r>
        <w:t xml:space="preserve"> </w:t>
      </w:r>
      <w:proofErr w:type="spellStart"/>
      <w:r>
        <w:t>wirdiger</w:t>
      </w:r>
      <w:proofErr w:type="spellEnd"/>
      <w:r>
        <w:t xml:space="preserve"> zu straffen / und verflucht vor Gott dann </w:t>
      </w:r>
      <w:proofErr w:type="spellStart"/>
      <w:r>
        <w:t>dise</w:t>
      </w:r>
      <w:proofErr w:type="spellEnd"/>
      <w:r>
        <w:t xml:space="preserve"> armen. Darzu </w:t>
      </w:r>
      <w:proofErr w:type="spellStart"/>
      <w:r>
        <w:t>we</w:t>
      </w:r>
      <w:proofErr w:type="spellEnd"/>
      <w:r>
        <w:t xml:space="preserve"> </w:t>
      </w:r>
      <w:proofErr w:type="spellStart"/>
      <w:r>
        <w:t>diser</w:t>
      </w:r>
      <w:proofErr w:type="spellEnd"/>
      <w:r>
        <w:t xml:space="preserve"> armen </w:t>
      </w:r>
      <w:proofErr w:type="spellStart"/>
      <w:r>
        <w:t>irthumb</w:t>
      </w:r>
      <w:proofErr w:type="spellEnd"/>
      <w:r>
        <w:t xml:space="preserve"> </w:t>
      </w:r>
      <w:proofErr w:type="spellStart"/>
      <w:r>
        <w:t>vil</w:t>
      </w:r>
      <w:proofErr w:type="spellEnd"/>
      <w:r>
        <w:t xml:space="preserve"> leidlicher dann jener </w:t>
      </w:r>
      <w:proofErr w:type="spellStart"/>
      <w:r>
        <w:t>unseglichte</w:t>
      </w:r>
      <w:proofErr w:type="spellEnd"/>
      <w:r>
        <w:t xml:space="preserve"> </w:t>
      </w:r>
      <w:proofErr w:type="spellStart"/>
      <w:r>
        <w:t>list</w:t>
      </w:r>
      <w:proofErr w:type="spellEnd"/>
      <w:r>
        <w:t xml:space="preserve"> und </w:t>
      </w:r>
      <w:proofErr w:type="spellStart"/>
      <w:r>
        <w:t>offentlich</w:t>
      </w:r>
      <w:proofErr w:type="spellEnd"/>
      <w:r>
        <w:t xml:space="preserve"> bubenstuck / </w:t>
      </w:r>
      <w:proofErr w:type="spellStart"/>
      <w:r>
        <w:t>nit</w:t>
      </w:r>
      <w:proofErr w:type="spellEnd"/>
      <w:r>
        <w:t xml:space="preserve"> allein im </w:t>
      </w:r>
      <w:proofErr w:type="spellStart"/>
      <w:r>
        <w:t>tauf</w:t>
      </w:r>
      <w:proofErr w:type="spellEnd"/>
      <w:r>
        <w:t xml:space="preserve">/ sonder </w:t>
      </w:r>
      <w:proofErr w:type="spellStart"/>
      <w:r>
        <w:t>gschicht</w:t>
      </w:r>
      <w:proofErr w:type="spellEnd"/>
      <w:r>
        <w:t xml:space="preserve"> in </w:t>
      </w:r>
      <w:proofErr w:type="spellStart"/>
      <w:r>
        <w:t>iren</w:t>
      </w:r>
      <w:proofErr w:type="spellEnd"/>
      <w:r>
        <w:t xml:space="preserve"> </w:t>
      </w:r>
      <w:proofErr w:type="spellStart"/>
      <w:r>
        <w:t>teglichen</w:t>
      </w:r>
      <w:proofErr w:type="spellEnd"/>
      <w:r>
        <w:t xml:space="preserve"> </w:t>
      </w:r>
      <w:proofErr w:type="spellStart"/>
      <w:r>
        <w:t>gotslesterigen</w:t>
      </w:r>
      <w:proofErr w:type="spellEnd"/>
      <w:r>
        <w:t xml:space="preserve"> messen / </w:t>
      </w:r>
      <w:proofErr w:type="spellStart"/>
      <w:r>
        <w:t>ierm</w:t>
      </w:r>
      <w:proofErr w:type="spellEnd"/>
      <w:r>
        <w:t xml:space="preserve"> vermaledeiten gebet / sodomitischer </w:t>
      </w:r>
      <w:proofErr w:type="spellStart"/>
      <w:r>
        <w:t>keuschheit</w:t>
      </w:r>
      <w:proofErr w:type="spellEnd"/>
      <w:r>
        <w:t xml:space="preserve"> / </w:t>
      </w:r>
      <w:proofErr w:type="spellStart"/>
      <w:r>
        <w:t>warhafftiger</w:t>
      </w:r>
      <w:proofErr w:type="spellEnd"/>
      <w:r>
        <w:t xml:space="preserve"> </w:t>
      </w:r>
      <w:proofErr w:type="spellStart"/>
      <w:r>
        <w:t>abgotterey</w:t>
      </w:r>
      <w:proofErr w:type="spellEnd"/>
      <w:r>
        <w:t xml:space="preserve"> </w:t>
      </w:r>
      <w:proofErr w:type="spellStart"/>
      <w:r>
        <w:t>zun</w:t>
      </w:r>
      <w:proofErr w:type="spellEnd"/>
      <w:r>
        <w:t xml:space="preserve"> </w:t>
      </w:r>
      <w:proofErr w:type="spellStart"/>
      <w:r>
        <w:t>heyligen</w:t>
      </w:r>
      <w:proofErr w:type="spellEnd"/>
      <w:r>
        <w:t xml:space="preserve"> / erdachtem </w:t>
      </w:r>
      <w:proofErr w:type="spellStart"/>
      <w:r>
        <w:t>fegfeuer</w:t>
      </w:r>
      <w:proofErr w:type="spellEnd"/>
      <w:r>
        <w:t xml:space="preserve"> / </w:t>
      </w:r>
      <w:proofErr w:type="spellStart"/>
      <w:r>
        <w:t>tewelschem</w:t>
      </w:r>
      <w:proofErr w:type="spellEnd"/>
      <w:r>
        <w:t xml:space="preserve"> </w:t>
      </w:r>
      <w:proofErr w:type="spellStart"/>
      <w:r>
        <w:t>stul</w:t>
      </w:r>
      <w:proofErr w:type="spellEnd"/>
      <w:r>
        <w:t xml:space="preserve"> zu Rom / </w:t>
      </w:r>
      <w:proofErr w:type="spellStart"/>
      <w:r>
        <w:t>krom</w:t>
      </w:r>
      <w:proofErr w:type="spellEnd"/>
      <w:r>
        <w:t xml:space="preserve"> und </w:t>
      </w:r>
      <w:proofErr w:type="spellStart"/>
      <w:r>
        <w:t>kauffmanschatz</w:t>
      </w:r>
      <w:proofErr w:type="spellEnd"/>
      <w:r>
        <w:t xml:space="preserve"> des </w:t>
      </w:r>
      <w:proofErr w:type="spellStart"/>
      <w:r>
        <w:t>stinckenden</w:t>
      </w:r>
      <w:proofErr w:type="spellEnd"/>
      <w:r>
        <w:t xml:space="preserve"> Ablaß / rauschen / tauschen / liegen / </w:t>
      </w:r>
      <w:proofErr w:type="spellStart"/>
      <w:r>
        <w:t>triegen</w:t>
      </w:r>
      <w:proofErr w:type="spellEnd"/>
      <w:r>
        <w:t xml:space="preserve"> / </w:t>
      </w:r>
      <w:proofErr w:type="spellStart"/>
      <w:r>
        <w:t>umb</w:t>
      </w:r>
      <w:proofErr w:type="spellEnd"/>
      <w:r>
        <w:t xml:space="preserve"> </w:t>
      </w:r>
      <w:proofErr w:type="spellStart"/>
      <w:r>
        <w:t>pfrunden</w:t>
      </w:r>
      <w:proofErr w:type="spellEnd"/>
      <w:r>
        <w:t xml:space="preserve"> / </w:t>
      </w:r>
      <w:proofErr w:type="spellStart"/>
      <w:r>
        <w:t>landt</w:t>
      </w:r>
      <w:proofErr w:type="spellEnd"/>
      <w:r>
        <w:t xml:space="preserve"> / </w:t>
      </w:r>
      <w:proofErr w:type="spellStart"/>
      <w:r>
        <w:t>leut</w:t>
      </w:r>
      <w:proofErr w:type="spellEnd"/>
      <w:r>
        <w:t xml:space="preserve"> / schinden / </w:t>
      </w:r>
      <w:proofErr w:type="spellStart"/>
      <w:r>
        <w:t>blutvergiessen</w:t>
      </w:r>
      <w:proofErr w:type="spellEnd"/>
      <w:r>
        <w:t xml:space="preserve"> / Keyser / </w:t>
      </w:r>
      <w:proofErr w:type="spellStart"/>
      <w:r>
        <w:t>Fursten</w:t>
      </w:r>
      <w:proofErr w:type="spellEnd"/>
      <w:r>
        <w:t xml:space="preserve"> und </w:t>
      </w:r>
      <w:proofErr w:type="spellStart"/>
      <w:r>
        <w:t>herren</w:t>
      </w:r>
      <w:proofErr w:type="spellEnd"/>
      <w:r>
        <w:t xml:space="preserve"> </w:t>
      </w:r>
      <w:proofErr w:type="spellStart"/>
      <w:r>
        <w:t>effen</w:t>
      </w:r>
      <w:proofErr w:type="spellEnd"/>
      <w:r>
        <w:t xml:space="preserve"> / ec. </w:t>
      </w:r>
      <w:proofErr w:type="spellStart"/>
      <w:r>
        <w:t>sampt</w:t>
      </w:r>
      <w:proofErr w:type="spellEnd"/>
      <w:r>
        <w:t xml:space="preserve"> andern </w:t>
      </w:r>
      <w:proofErr w:type="spellStart"/>
      <w:r>
        <w:t>iren</w:t>
      </w:r>
      <w:proofErr w:type="spellEnd"/>
      <w:r>
        <w:t xml:space="preserve"> </w:t>
      </w:r>
      <w:proofErr w:type="spellStart"/>
      <w:r>
        <w:t>bubschen</w:t>
      </w:r>
      <w:proofErr w:type="spellEnd"/>
      <w:r>
        <w:t xml:space="preserve"> </w:t>
      </w:r>
      <w:proofErr w:type="spellStart"/>
      <w:r>
        <w:t>tugenden</w:t>
      </w:r>
      <w:proofErr w:type="spellEnd"/>
      <w:r>
        <w:t xml:space="preserve"> / die dann </w:t>
      </w:r>
      <w:proofErr w:type="spellStart"/>
      <w:r>
        <w:t>auß</w:t>
      </w:r>
      <w:proofErr w:type="spellEnd"/>
      <w:r>
        <w:t xml:space="preserve"> dem </w:t>
      </w:r>
      <w:proofErr w:type="spellStart"/>
      <w:r>
        <w:t>grund</w:t>
      </w:r>
      <w:proofErr w:type="spellEnd"/>
      <w:r>
        <w:t xml:space="preserve"> zurechnen / und als </w:t>
      </w:r>
      <w:proofErr w:type="spellStart"/>
      <w:r>
        <w:t>billich</w:t>
      </w:r>
      <w:proofErr w:type="spellEnd"/>
      <w:r>
        <w:t xml:space="preserve"> </w:t>
      </w:r>
      <w:proofErr w:type="spellStart"/>
      <w:r>
        <w:t>inn</w:t>
      </w:r>
      <w:proofErr w:type="spellEnd"/>
      <w:r>
        <w:t xml:space="preserve"> </w:t>
      </w:r>
      <w:proofErr w:type="spellStart"/>
      <w:r>
        <w:t>diser</w:t>
      </w:r>
      <w:proofErr w:type="spellEnd"/>
      <w:r>
        <w:t xml:space="preserve"> </w:t>
      </w:r>
      <w:proofErr w:type="spellStart"/>
      <w:r>
        <w:t>handlung</w:t>
      </w:r>
      <w:proofErr w:type="spellEnd"/>
      <w:r>
        <w:t xml:space="preserve"> </w:t>
      </w:r>
      <w:proofErr w:type="spellStart"/>
      <w:r>
        <w:t>auffmutzen</w:t>
      </w:r>
      <w:proofErr w:type="spellEnd"/>
      <w:r>
        <w:t xml:space="preserve"> / sag ich bey </w:t>
      </w:r>
      <w:proofErr w:type="spellStart"/>
      <w:r>
        <w:t>miner</w:t>
      </w:r>
      <w:proofErr w:type="spellEnd"/>
      <w:r>
        <w:t xml:space="preserve"> </w:t>
      </w:r>
      <w:proofErr w:type="spellStart"/>
      <w:r>
        <w:t>seligkeit</w:t>
      </w:r>
      <w:proofErr w:type="spellEnd"/>
      <w:r>
        <w:t xml:space="preserve"> / und </w:t>
      </w:r>
      <w:proofErr w:type="spellStart"/>
      <w:r>
        <w:t>welt</w:t>
      </w:r>
      <w:proofErr w:type="spellEnd"/>
      <w:r>
        <w:t xml:space="preserve"> das ich </w:t>
      </w:r>
      <w:proofErr w:type="spellStart"/>
      <w:r>
        <w:t>heruffsterben</w:t>
      </w:r>
      <w:proofErr w:type="spellEnd"/>
      <w:r>
        <w:t xml:space="preserve"> </w:t>
      </w:r>
      <w:proofErr w:type="spellStart"/>
      <w:r>
        <w:t>solt</w:t>
      </w:r>
      <w:proofErr w:type="spellEnd"/>
      <w:r>
        <w:t xml:space="preserve"> / das die armen </w:t>
      </w:r>
      <w:proofErr w:type="spellStart"/>
      <w:r>
        <w:t>widerteuffer</w:t>
      </w:r>
      <w:proofErr w:type="spellEnd"/>
      <w:r>
        <w:t xml:space="preserve"> / </w:t>
      </w:r>
      <w:proofErr w:type="spellStart"/>
      <w:r>
        <w:t>wiewol</w:t>
      </w:r>
      <w:proofErr w:type="spellEnd"/>
      <w:r>
        <w:t xml:space="preserve"> sie </w:t>
      </w:r>
      <w:proofErr w:type="spellStart"/>
      <w:r>
        <w:t>nit</w:t>
      </w:r>
      <w:proofErr w:type="spellEnd"/>
      <w:r>
        <w:t xml:space="preserve"> recht haben / </w:t>
      </w:r>
      <w:proofErr w:type="spellStart"/>
      <w:r>
        <w:t>engel</w:t>
      </w:r>
      <w:proofErr w:type="spellEnd"/>
      <w:r>
        <w:t xml:space="preserve"> vor </w:t>
      </w:r>
      <w:proofErr w:type="spellStart"/>
      <w:r>
        <w:t>gott</w:t>
      </w:r>
      <w:proofErr w:type="spellEnd"/>
      <w:r>
        <w:t xml:space="preserve"> / und die antichristischen </w:t>
      </w:r>
      <w:proofErr w:type="spellStart"/>
      <w:r>
        <w:t>pfaffen</w:t>
      </w:r>
      <w:proofErr w:type="spellEnd"/>
      <w:r>
        <w:t xml:space="preserve"> </w:t>
      </w:r>
      <w:proofErr w:type="spellStart"/>
      <w:r>
        <w:t>warhafft</w:t>
      </w:r>
      <w:proofErr w:type="spellEnd"/>
      <w:r>
        <w:t xml:space="preserve"> </w:t>
      </w:r>
      <w:proofErr w:type="spellStart"/>
      <w:r>
        <w:t>teuffel</w:t>
      </w:r>
      <w:proofErr w:type="spellEnd"/>
      <w:r>
        <w:t xml:space="preserve"> sein / wellen </w:t>
      </w:r>
      <w:proofErr w:type="spellStart"/>
      <w:r>
        <w:t>ir</w:t>
      </w:r>
      <w:proofErr w:type="spellEnd"/>
      <w:r>
        <w:t xml:space="preserve"> nun die recht </w:t>
      </w:r>
      <w:proofErr w:type="spellStart"/>
      <w:r>
        <w:t>uneer</w:t>
      </w:r>
      <w:proofErr w:type="spellEnd"/>
      <w:r>
        <w:t xml:space="preserve"> </w:t>
      </w:r>
      <w:proofErr w:type="spellStart"/>
      <w:r>
        <w:t>Gotes</w:t>
      </w:r>
      <w:proofErr w:type="spellEnd"/>
      <w:r>
        <w:t xml:space="preserve"> und </w:t>
      </w:r>
      <w:proofErr w:type="spellStart"/>
      <w:r>
        <w:t>lesterung</w:t>
      </w:r>
      <w:proofErr w:type="spellEnd"/>
      <w:r>
        <w:t xml:space="preserve"> abstellen und straffen / so strafft </w:t>
      </w:r>
      <w:proofErr w:type="spellStart"/>
      <w:r>
        <w:t>nit</w:t>
      </w:r>
      <w:proofErr w:type="spellEnd"/>
      <w:r>
        <w:t xml:space="preserve"> mit dem </w:t>
      </w:r>
      <w:proofErr w:type="spellStart"/>
      <w:r>
        <w:t>schwert</w:t>
      </w:r>
      <w:proofErr w:type="spellEnd"/>
      <w:r>
        <w:t xml:space="preserve"> und </w:t>
      </w:r>
      <w:proofErr w:type="spellStart"/>
      <w:r>
        <w:t>feur</w:t>
      </w:r>
      <w:proofErr w:type="spellEnd"/>
      <w:r>
        <w:t xml:space="preserve"> ec / </w:t>
      </w:r>
      <w:proofErr w:type="spellStart"/>
      <w:r>
        <w:t>sunder</w:t>
      </w:r>
      <w:proofErr w:type="spellEnd"/>
      <w:r>
        <w:t xml:space="preserve"> mit </w:t>
      </w:r>
      <w:proofErr w:type="spellStart"/>
      <w:r>
        <w:t>getlicher</w:t>
      </w:r>
      <w:proofErr w:type="spellEnd"/>
      <w:r>
        <w:t xml:space="preserve"> </w:t>
      </w:r>
      <w:proofErr w:type="spellStart"/>
      <w:r>
        <w:t>underweisung</w:t>
      </w:r>
      <w:proofErr w:type="spellEnd"/>
      <w:r>
        <w:t xml:space="preserve"> </w:t>
      </w:r>
      <w:proofErr w:type="spellStart"/>
      <w:r>
        <w:t>ewer</w:t>
      </w:r>
      <w:proofErr w:type="spellEnd"/>
      <w:r>
        <w:t xml:space="preserve"> tollen und blinden </w:t>
      </w:r>
      <w:proofErr w:type="spellStart"/>
      <w:r>
        <w:t>pfaffen</w:t>
      </w:r>
      <w:proofErr w:type="spellEnd"/>
      <w:r>
        <w:t xml:space="preserve"> / </w:t>
      </w:r>
      <w:proofErr w:type="spellStart"/>
      <w:r>
        <w:t>umb</w:t>
      </w:r>
      <w:proofErr w:type="spellEnd"/>
      <w:r>
        <w:t xml:space="preserve"> </w:t>
      </w:r>
      <w:proofErr w:type="spellStart"/>
      <w:r>
        <w:t>ir</w:t>
      </w:r>
      <w:proofErr w:type="spellEnd"/>
      <w:r>
        <w:t xml:space="preserve"> </w:t>
      </w:r>
      <w:proofErr w:type="spellStart"/>
      <w:r>
        <w:t>sund</w:t>
      </w:r>
      <w:proofErr w:type="spellEnd"/>
      <w:r>
        <w:t xml:space="preserve"> und </w:t>
      </w:r>
      <w:proofErr w:type="spellStart"/>
      <w:r>
        <w:t>unwissenheit</w:t>
      </w:r>
      <w:proofErr w:type="spellEnd"/>
      <w:r>
        <w:t xml:space="preserve"> / und saget </w:t>
      </w:r>
      <w:proofErr w:type="spellStart"/>
      <w:r>
        <w:t>men</w:t>
      </w:r>
      <w:proofErr w:type="spellEnd"/>
      <w:r>
        <w:t xml:space="preserve"> / das sie entweder </w:t>
      </w:r>
      <w:proofErr w:type="spellStart"/>
      <w:r>
        <w:t>pfelegel</w:t>
      </w:r>
      <w:proofErr w:type="spellEnd"/>
      <w:r>
        <w:t xml:space="preserve"> oder </w:t>
      </w:r>
      <w:proofErr w:type="spellStart"/>
      <w:r>
        <w:t>karst</w:t>
      </w:r>
      <w:proofErr w:type="spellEnd"/>
      <w:r>
        <w:t xml:space="preserve"> in die </w:t>
      </w:r>
      <w:proofErr w:type="spellStart"/>
      <w:r>
        <w:t>hend</w:t>
      </w:r>
      <w:proofErr w:type="spellEnd"/>
      <w:r>
        <w:t xml:space="preserve"> </w:t>
      </w:r>
      <w:proofErr w:type="spellStart"/>
      <w:r>
        <w:t>nemen</w:t>
      </w:r>
      <w:proofErr w:type="spellEnd"/>
      <w:r>
        <w:t xml:space="preserve"> / oder aber das Evangelium recht lernen / dadurch sie sich bevor bessern / und darnach den </w:t>
      </w:r>
      <w:proofErr w:type="spellStart"/>
      <w:r>
        <w:t>gmeynen</w:t>
      </w:r>
      <w:proofErr w:type="spellEnd"/>
      <w:r>
        <w:t xml:space="preserve"> man zum rechten </w:t>
      </w:r>
      <w:proofErr w:type="spellStart"/>
      <w:r>
        <w:t>erkentnuß</w:t>
      </w:r>
      <w:proofErr w:type="spellEnd"/>
      <w:r>
        <w:t xml:space="preserve"> Christi bringen / das also sie sich mit dem </w:t>
      </w:r>
      <w:proofErr w:type="spellStart"/>
      <w:r>
        <w:t>schwert</w:t>
      </w:r>
      <w:proofErr w:type="spellEnd"/>
      <w:r>
        <w:t xml:space="preserve"> des </w:t>
      </w:r>
      <w:proofErr w:type="spellStart"/>
      <w:r>
        <w:t>geists</w:t>
      </w:r>
      <w:proofErr w:type="spellEnd"/>
      <w:r>
        <w:t xml:space="preserve"> </w:t>
      </w:r>
      <w:proofErr w:type="spellStart"/>
      <w:r>
        <w:t>selbs</w:t>
      </w:r>
      <w:proofErr w:type="spellEnd"/>
      <w:r>
        <w:t xml:space="preserve"> gegen </w:t>
      </w:r>
      <w:proofErr w:type="spellStart"/>
      <w:r>
        <w:t>iren</w:t>
      </w:r>
      <w:proofErr w:type="spellEnd"/>
      <w:r>
        <w:t xml:space="preserve"> feinden </w:t>
      </w:r>
      <w:proofErr w:type="spellStart"/>
      <w:r>
        <w:t>rusten</w:t>
      </w:r>
      <w:proofErr w:type="spellEnd"/>
      <w:r>
        <w:t xml:space="preserve"> / und euch zu </w:t>
      </w:r>
      <w:proofErr w:type="spellStart"/>
      <w:r>
        <w:t>richtern</w:t>
      </w:r>
      <w:proofErr w:type="spellEnd"/>
      <w:r>
        <w:t xml:space="preserve"> und </w:t>
      </w:r>
      <w:proofErr w:type="spellStart"/>
      <w:r>
        <w:t>schirmherrn</w:t>
      </w:r>
      <w:proofErr w:type="spellEnd"/>
      <w:r>
        <w:t xml:space="preserve"> </w:t>
      </w:r>
      <w:proofErr w:type="spellStart"/>
      <w:r>
        <w:t>uber</w:t>
      </w:r>
      <w:proofErr w:type="spellEnd"/>
      <w:r>
        <w:t xml:space="preserve"> das </w:t>
      </w:r>
      <w:proofErr w:type="spellStart"/>
      <w:r>
        <w:t>getlich</w:t>
      </w:r>
      <w:proofErr w:type="spellEnd"/>
      <w:r>
        <w:t xml:space="preserve"> </w:t>
      </w:r>
      <w:proofErr w:type="spellStart"/>
      <w:r>
        <w:t>wort</w:t>
      </w:r>
      <w:proofErr w:type="spellEnd"/>
      <w:r>
        <w:t xml:space="preserve"> </w:t>
      </w:r>
      <w:proofErr w:type="spellStart"/>
      <w:r>
        <w:t>nit</w:t>
      </w:r>
      <w:proofErr w:type="spellEnd"/>
      <w:r>
        <w:t xml:space="preserve"> setzen </w:t>
      </w:r>
      <w:proofErr w:type="spellStart"/>
      <w:r>
        <w:t>durffen</w:t>
      </w:r>
      <w:proofErr w:type="spellEnd"/>
      <w:r>
        <w:t xml:space="preserve">. </w:t>
      </w:r>
    </w:p>
    <w:p w14:paraId="1187BE2B" w14:textId="77777777" w:rsidR="008B5841" w:rsidRDefault="008B5841" w:rsidP="008B5841">
      <w:pPr>
        <w:pStyle w:val="StandardWeb"/>
      </w:pPr>
      <w:r>
        <w:t xml:space="preserve">Und das ist lieber freund mein ernstlich </w:t>
      </w:r>
      <w:proofErr w:type="spellStart"/>
      <w:r>
        <w:t>getrewer</w:t>
      </w:r>
      <w:proofErr w:type="spellEnd"/>
      <w:r>
        <w:t xml:space="preserve"> </w:t>
      </w:r>
      <w:proofErr w:type="spellStart"/>
      <w:r>
        <w:t>rath</w:t>
      </w:r>
      <w:proofErr w:type="spellEnd"/>
      <w:r>
        <w:t xml:space="preserve"> / den ich euch in </w:t>
      </w:r>
      <w:proofErr w:type="spellStart"/>
      <w:r>
        <w:t>diser</w:t>
      </w:r>
      <w:proofErr w:type="spellEnd"/>
      <w:r>
        <w:t xml:space="preserve"> </w:t>
      </w:r>
      <w:proofErr w:type="spellStart"/>
      <w:r>
        <w:t>handlung</w:t>
      </w:r>
      <w:proofErr w:type="spellEnd"/>
      <w:r>
        <w:t xml:space="preserve"> </w:t>
      </w:r>
      <w:proofErr w:type="spellStart"/>
      <w:r>
        <w:t>uffs</w:t>
      </w:r>
      <w:proofErr w:type="spellEnd"/>
      <w:r>
        <w:t xml:space="preserve"> </w:t>
      </w:r>
      <w:proofErr w:type="spellStart"/>
      <w:r>
        <w:t>kurtzest</w:t>
      </w:r>
      <w:proofErr w:type="spellEnd"/>
      <w:r>
        <w:t xml:space="preserve"> / eilends / on </w:t>
      </w:r>
      <w:proofErr w:type="spellStart"/>
      <w:r>
        <w:t>einfierung</w:t>
      </w:r>
      <w:proofErr w:type="spellEnd"/>
      <w:r>
        <w:t xml:space="preserve"> der </w:t>
      </w:r>
      <w:proofErr w:type="spellStart"/>
      <w:r>
        <w:t>schriefft</w:t>
      </w:r>
      <w:proofErr w:type="spellEnd"/>
      <w:r>
        <w:t xml:space="preserve"> / euch </w:t>
      </w:r>
      <w:proofErr w:type="spellStart"/>
      <w:r>
        <w:t>nit</w:t>
      </w:r>
      <w:proofErr w:type="spellEnd"/>
      <w:r>
        <w:t xml:space="preserve"> lang </w:t>
      </w:r>
      <w:proofErr w:type="spellStart"/>
      <w:r>
        <w:t>uffzehalten</w:t>
      </w:r>
      <w:proofErr w:type="spellEnd"/>
      <w:r>
        <w:t xml:space="preserve"> / </w:t>
      </w:r>
      <w:proofErr w:type="spellStart"/>
      <w:r>
        <w:t>uß</w:t>
      </w:r>
      <w:proofErr w:type="spellEnd"/>
      <w:r>
        <w:t xml:space="preserve"> rechter christlicher lieb zugeschickt hab / der </w:t>
      </w:r>
      <w:proofErr w:type="spellStart"/>
      <w:r>
        <w:t>hoffnung</w:t>
      </w:r>
      <w:proofErr w:type="spellEnd"/>
      <w:r>
        <w:t xml:space="preserve"> / </w:t>
      </w:r>
      <w:proofErr w:type="spellStart"/>
      <w:r>
        <w:t>ir</w:t>
      </w:r>
      <w:proofErr w:type="spellEnd"/>
      <w:r>
        <w:t xml:space="preserve"> </w:t>
      </w:r>
      <w:proofErr w:type="spellStart"/>
      <w:r>
        <w:t>solt</w:t>
      </w:r>
      <w:proofErr w:type="spellEnd"/>
      <w:r>
        <w:t xml:space="preserve"> </w:t>
      </w:r>
      <w:proofErr w:type="spellStart"/>
      <w:r>
        <w:t>euwers</w:t>
      </w:r>
      <w:proofErr w:type="spellEnd"/>
      <w:r>
        <w:t xml:space="preserve"> </w:t>
      </w:r>
      <w:proofErr w:type="spellStart"/>
      <w:r>
        <w:t>handtwercks</w:t>
      </w:r>
      <w:proofErr w:type="spellEnd"/>
      <w:r>
        <w:t xml:space="preserve"> warten / euch zu des </w:t>
      </w:r>
      <w:proofErr w:type="spellStart"/>
      <w:r>
        <w:t>antichrists</w:t>
      </w:r>
      <w:proofErr w:type="spellEnd"/>
      <w:r>
        <w:t xml:space="preserve"> dienern </w:t>
      </w:r>
      <w:proofErr w:type="spellStart"/>
      <w:r>
        <w:t>nit</w:t>
      </w:r>
      <w:proofErr w:type="spellEnd"/>
      <w:r>
        <w:t xml:space="preserve"> brauchen lassen / und in </w:t>
      </w:r>
      <w:proofErr w:type="spellStart"/>
      <w:r>
        <w:t>getlicher</w:t>
      </w:r>
      <w:proofErr w:type="spellEnd"/>
      <w:r>
        <w:t xml:space="preserve"> </w:t>
      </w:r>
      <w:proofErr w:type="spellStart"/>
      <w:r>
        <w:t>maiestet</w:t>
      </w:r>
      <w:proofErr w:type="spellEnd"/>
      <w:r>
        <w:t xml:space="preserve"> </w:t>
      </w:r>
      <w:proofErr w:type="spellStart"/>
      <w:r>
        <w:t>erschecklich</w:t>
      </w:r>
      <w:proofErr w:type="spellEnd"/>
      <w:r>
        <w:t xml:space="preserve"> </w:t>
      </w:r>
      <w:proofErr w:type="spellStart"/>
      <w:r>
        <w:t>ungnad</w:t>
      </w:r>
      <w:proofErr w:type="spellEnd"/>
      <w:r>
        <w:t xml:space="preserve"> und schwer urteil </w:t>
      </w:r>
      <w:proofErr w:type="spellStart"/>
      <w:r>
        <w:t>nit</w:t>
      </w:r>
      <w:proofErr w:type="spellEnd"/>
      <w:r>
        <w:t xml:space="preserve"> fallen dann </w:t>
      </w:r>
      <w:proofErr w:type="spellStart"/>
      <w:r>
        <w:t>ir</w:t>
      </w:r>
      <w:proofErr w:type="spellEnd"/>
      <w:r>
        <w:t xml:space="preserve"> hier </w:t>
      </w:r>
      <w:proofErr w:type="spellStart"/>
      <w:r>
        <w:t>inn</w:t>
      </w:r>
      <w:proofErr w:type="spellEnd"/>
      <w:r>
        <w:t xml:space="preserve"> ein urteil bald gesprochen / und die armen </w:t>
      </w:r>
      <w:proofErr w:type="spellStart"/>
      <w:r>
        <w:t>ire</w:t>
      </w:r>
      <w:proofErr w:type="spellEnd"/>
      <w:r>
        <w:t xml:space="preserve"> </w:t>
      </w:r>
      <w:proofErr w:type="spellStart"/>
      <w:r>
        <w:t>pein</w:t>
      </w:r>
      <w:proofErr w:type="spellEnd"/>
      <w:r>
        <w:t xml:space="preserve"> hie </w:t>
      </w:r>
      <w:proofErr w:type="spellStart"/>
      <w:r>
        <w:t>schnelliglich</w:t>
      </w:r>
      <w:proofErr w:type="spellEnd"/>
      <w:r>
        <w:t xml:space="preserve"> leiden mögen / was aber hernach folgt / auch in der </w:t>
      </w:r>
      <w:proofErr w:type="spellStart"/>
      <w:r>
        <w:t>welt</w:t>
      </w:r>
      <w:proofErr w:type="spellEnd"/>
      <w:r>
        <w:t xml:space="preserve"> mit </w:t>
      </w:r>
      <w:proofErr w:type="spellStart"/>
      <w:r>
        <w:t>schand</w:t>
      </w:r>
      <w:proofErr w:type="spellEnd"/>
      <w:r>
        <w:t xml:space="preserve"> / und in jener </w:t>
      </w:r>
      <w:proofErr w:type="spellStart"/>
      <w:r>
        <w:t>welt</w:t>
      </w:r>
      <w:proofErr w:type="spellEnd"/>
      <w:r>
        <w:t xml:space="preserve"> alles zu seiner zeit laut und offenbar. Doch mag ich euch </w:t>
      </w:r>
      <w:proofErr w:type="spellStart"/>
      <w:r>
        <w:t>urteils</w:t>
      </w:r>
      <w:proofErr w:type="spellEnd"/>
      <w:r>
        <w:t xml:space="preserve"> herüber </w:t>
      </w:r>
      <w:proofErr w:type="spellStart"/>
      <w:r>
        <w:t>wol</w:t>
      </w:r>
      <w:proofErr w:type="spellEnd"/>
      <w:r>
        <w:t xml:space="preserve"> </w:t>
      </w:r>
      <w:proofErr w:type="spellStart"/>
      <w:r>
        <w:t>vergönen</w:t>
      </w:r>
      <w:proofErr w:type="spellEnd"/>
      <w:r>
        <w:t xml:space="preserve"> und gestatten / so </w:t>
      </w:r>
      <w:proofErr w:type="spellStart"/>
      <w:r>
        <w:t>ferr</w:t>
      </w:r>
      <w:proofErr w:type="spellEnd"/>
      <w:r>
        <w:t xml:space="preserve"> euch </w:t>
      </w:r>
      <w:proofErr w:type="spellStart"/>
      <w:r>
        <w:t>nit</w:t>
      </w:r>
      <w:proofErr w:type="spellEnd"/>
      <w:r>
        <w:t xml:space="preserve"> weniger dann hundert </w:t>
      </w:r>
      <w:proofErr w:type="spellStart"/>
      <w:r>
        <w:t>ratschalg</w:t>
      </w:r>
      <w:proofErr w:type="spellEnd"/>
      <w:r>
        <w:t xml:space="preserve"> / von aller </w:t>
      </w:r>
      <w:proofErr w:type="spellStart"/>
      <w:r>
        <w:t>gelertesten</w:t>
      </w:r>
      <w:proofErr w:type="spellEnd"/>
      <w:r>
        <w:t xml:space="preserve"> in </w:t>
      </w:r>
      <w:proofErr w:type="spellStart"/>
      <w:r>
        <w:t>schrifft</w:t>
      </w:r>
      <w:proofErr w:type="spellEnd"/>
      <w:r>
        <w:t xml:space="preserve"> verfaßt zugschickt werden / der </w:t>
      </w:r>
      <w:proofErr w:type="spellStart"/>
      <w:r>
        <w:t>massen</w:t>
      </w:r>
      <w:proofErr w:type="spellEnd"/>
      <w:r>
        <w:t xml:space="preserve"> / </w:t>
      </w:r>
      <w:proofErr w:type="spellStart"/>
      <w:r>
        <w:t>dz</w:t>
      </w:r>
      <w:proofErr w:type="spellEnd"/>
      <w:r>
        <w:t xml:space="preserve"> sie die </w:t>
      </w:r>
      <w:proofErr w:type="spellStart"/>
      <w:r>
        <w:t>gelerten</w:t>
      </w:r>
      <w:proofErr w:type="spellEnd"/>
      <w:r>
        <w:t xml:space="preserve"> und Ratgeber alle </w:t>
      </w:r>
      <w:proofErr w:type="spellStart"/>
      <w:r>
        <w:t>sampt</w:t>
      </w:r>
      <w:proofErr w:type="spellEnd"/>
      <w:r>
        <w:t xml:space="preserve"> und </w:t>
      </w:r>
      <w:proofErr w:type="spellStart"/>
      <w:r>
        <w:t>bsunder</w:t>
      </w:r>
      <w:proofErr w:type="spellEnd"/>
      <w:r>
        <w:t xml:space="preserve"> </w:t>
      </w:r>
      <w:proofErr w:type="spellStart"/>
      <w:r>
        <w:t>by</w:t>
      </w:r>
      <w:proofErr w:type="spellEnd"/>
      <w:r>
        <w:t xml:space="preserve"> </w:t>
      </w:r>
      <w:proofErr w:type="spellStart"/>
      <w:r>
        <w:t>irer</w:t>
      </w:r>
      <w:proofErr w:type="spellEnd"/>
      <w:r>
        <w:t xml:space="preserve"> </w:t>
      </w:r>
      <w:proofErr w:type="spellStart"/>
      <w:r>
        <w:t>seligkeit</w:t>
      </w:r>
      <w:proofErr w:type="spellEnd"/>
      <w:r>
        <w:t xml:space="preserve"> mit </w:t>
      </w:r>
      <w:proofErr w:type="spellStart"/>
      <w:r>
        <w:t>ußgetruckten</w:t>
      </w:r>
      <w:proofErr w:type="spellEnd"/>
      <w:r>
        <w:t xml:space="preserve"> </w:t>
      </w:r>
      <w:proofErr w:type="spellStart"/>
      <w:r>
        <w:t>teutschen</w:t>
      </w:r>
      <w:proofErr w:type="spellEnd"/>
      <w:r>
        <w:t xml:space="preserve"> worten / </w:t>
      </w:r>
      <w:proofErr w:type="spellStart"/>
      <w:r>
        <w:t>uß</w:t>
      </w:r>
      <w:proofErr w:type="spellEnd"/>
      <w:r>
        <w:t xml:space="preserve"> </w:t>
      </w:r>
      <w:proofErr w:type="spellStart"/>
      <w:r>
        <w:t>iren</w:t>
      </w:r>
      <w:proofErr w:type="spellEnd"/>
      <w:r>
        <w:t xml:space="preserve"> Ratschlag als die </w:t>
      </w:r>
      <w:proofErr w:type="spellStart"/>
      <w:r>
        <w:t>götlich</w:t>
      </w:r>
      <w:proofErr w:type="spellEnd"/>
      <w:r>
        <w:t xml:space="preserve"> und christlich </w:t>
      </w:r>
      <w:proofErr w:type="spellStart"/>
      <w:r>
        <w:t>warheit</w:t>
      </w:r>
      <w:proofErr w:type="spellEnd"/>
      <w:r>
        <w:t xml:space="preserve"> </w:t>
      </w:r>
      <w:proofErr w:type="spellStart"/>
      <w:r>
        <w:t>zusterben</w:t>
      </w:r>
      <w:proofErr w:type="spellEnd"/>
      <w:r>
        <w:t xml:space="preserve"> versprechen / und hierin die </w:t>
      </w:r>
      <w:proofErr w:type="spellStart"/>
      <w:r>
        <w:t>welt</w:t>
      </w:r>
      <w:proofErr w:type="spellEnd"/>
      <w:r>
        <w:t xml:space="preserve"> mitansehen deß ich mich hiemit </w:t>
      </w:r>
      <w:proofErr w:type="spellStart"/>
      <w:r>
        <w:t>verpflicht</w:t>
      </w:r>
      <w:proofErr w:type="spellEnd"/>
      <w:r>
        <w:t xml:space="preserve"> </w:t>
      </w:r>
      <w:proofErr w:type="spellStart"/>
      <w:r>
        <w:t>wil</w:t>
      </w:r>
      <w:proofErr w:type="spellEnd"/>
      <w:r>
        <w:t xml:space="preserve"> haben / </w:t>
      </w:r>
      <w:proofErr w:type="spellStart"/>
      <w:r>
        <w:t>sunst</w:t>
      </w:r>
      <w:proofErr w:type="spellEnd"/>
      <w:r>
        <w:t xml:space="preserve"> sollen </w:t>
      </w:r>
      <w:proofErr w:type="spellStart"/>
      <w:r>
        <w:t>ir</w:t>
      </w:r>
      <w:proofErr w:type="spellEnd"/>
      <w:r>
        <w:t xml:space="preserve"> in </w:t>
      </w:r>
      <w:proofErr w:type="spellStart"/>
      <w:r>
        <w:t>glaubens</w:t>
      </w:r>
      <w:proofErr w:type="spellEnd"/>
      <w:r>
        <w:t xml:space="preserve"> </w:t>
      </w:r>
      <w:proofErr w:type="spellStart"/>
      <w:r>
        <w:t>sachen</w:t>
      </w:r>
      <w:proofErr w:type="spellEnd"/>
      <w:r>
        <w:t xml:space="preserve"> / und </w:t>
      </w:r>
      <w:proofErr w:type="spellStart"/>
      <w:r>
        <w:t>selen</w:t>
      </w:r>
      <w:proofErr w:type="spellEnd"/>
      <w:r>
        <w:t xml:space="preserve"> </w:t>
      </w:r>
      <w:proofErr w:type="spellStart"/>
      <w:r>
        <w:t>heyl</w:t>
      </w:r>
      <w:proofErr w:type="spellEnd"/>
      <w:r>
        <w:t xml:space="preserve"> die arge </w:t>
      </w:r>
      <w:proofErr w:type="spellStart"/>
      <w:r>
        <w:t>welt</w:t>
      </w:r>
      <w:proofErr w:type="spellEnd"/>
      <w:r>
        <w:t xml:space="preserve"> </w:t>
      </w:r>
      <w:proofErr w:type="spellStart"/>
      <w:r>
        <w:t>nit</w:t>
      </w:r>
      <w:proofErr w:type="spellEnd"/>
      <w:r>
        <w:t xml:space="preserve"> ansehen. </w:t>
      </w:r>
    </w:p>
    <w:p w14:paraId="1F973165" w14:textId="77777777" w:rsidR="008B5841" w:rsidRDefault="008B5841" w:rsidP="008B5841">
      <w:pPr>
        <w:pStyle w:val="StandardWeb"/>
      </w:pPr>
      <w:r>
        <w:t xml:space="preserve">In summa / </w:t>
      </w:r>
      <w:proofErr w:type="spellStart"/>
      <w:r>
        <w:t>Bedencket</w:t>
      </w:r>
      <w:proofErr w:type="spellEnd"/>
      <w:r>
        <w:t xml:space="preserve"> den </w:t>
      </w:r>
      <w:proofErr w:type="spellStart"/>
      <w:r>
        <w:t>menglichen</w:t>
      </w:r>
      <w:proofErr w:type="spellEnd"/>
      <w:r>
        <w:t xml:space="preserve"> grossen </w:t>
      </w:r>
      <w:proofErr w:type="spellStart"/>
      <w:r>
        <w:t>irtumb</w:t>
      </w:r>
      <w:proofErr w:type="spellEnd"/>
      <w:r>
        <w:t xml:space="preserve"> </w:t>
      </w:r>
      <w:proofErr w:type="spellStart"/>
      <w:r>
        <w:t>ewer</w:t>
      </w:r>
      <w:proofErr w:type="spellEnd"/>
      <w:r>
        <w:t xml:space="preserve"> ewigen </w:t>
      </w:r>
      <w:proofErr w:type="spellStart"/>
      <w:r>
        <w:t>schmacht</w:t>
      </w:r>
      <w:proofErr w:type="spellEnd"/>
      <w:r>
        <w:t xml:space="preserve"> / </w:t>
      </w:r>
      <w:proofErr w:type="spellStart"/>
      <w:r>
        <w:t>verachtung</w:t>
      </w:r>
      <w:proofErr w:type="spellEnd"/>
      <w:r>
        <w:t xml:space="preserve"> und </w:t>
      </w:r>
      <w:proofErr w:type="spellStart"/>
      <w:r>
        <w:t>argwon</w:t>
      </w:r>
      <w:proofErr w:type="spellEnd"/>
      <w:r>
        <w:t xml:space="preserve"> des </w:t>
      </w:r>
      <w:proofErr w:type="spellStart"/>
      <w:r>
        <w:t>gmeinen</w:t>
      </w:r>
      <w:proofErr w:type="spellEnd"/>
      <w:r>
        <w:t xml:space="preserve"> mans / so ewiglich / nach </w:t>
      </w:r>
      <w:proofErr w:type="spellStart"/>
      <w:r>
        <w:t>entleibung</w:t>
      </w:r>
      <w:proofErr w:type="spellEnd"/>
      <w:r>
        <w:t xml:space="preserve"> </w:t>
      </w:r>
      <w:proofErr w:type="spellStart"/>
      <w:r>
        <w:t>diser</w:t>
      </w:r>
      <w:proofErr w:type="spellEnd"/>
      <w:r>
        <w:t xml:space="preserve"> armen entstünde / </w:t>
      </w:r>
      <w:proofErr w:type="spellStart"/>
      <w:r>
        <w:t>dise</w:t>
      </w:r>
      <w:proofErr w:type="spellEnd"/>
      <w:r>
        <w:t xml:space="preserve"> und der gleichen </w:t>
      </w:r>
      <w:proofErr w:type="spellStart"/>
      <w:r>
        <w:t>meinung</w:t>
      </w:r>
      <w:proofErr w:type="spellEnd"/>
      <w:r>
        <w:t xml:space="preserve"> und </w:t>
      </w:r>
      <w:proofErr w:type="spellStart"/>
      <w:r>
        <w:t>nachred</w:t>
      </w:r>
      <w:proofErr w:type="spellEnd"/>
      <w:r>
        <w:t xml:space="preserve">. </w:t>
      </w:r>
      <w:proofErr w:type="spellStart"/>
      <w:r>
        <w:t>Sihe</w:t>
      </w:r>
      <w:proofErr w:type="spellEnd"/>
      <w:r>
        <w:t xml:space="preserve"> mit was grosser </w:t>
      </w:r>
      <w:proofErr w:type="spellStart"/>
      <w:r>
        <w:t>gedult</w:t>
      </w:r>
      <w:proofErr w:type="spellEnd"/>
      <w:r>
        <w:t xml:space="preserve"> / lieb und </w:t>
      </w:r>
      <w:proofErr w:type="spellStart"/>
      <w:r>
        <w:t>andacht</w:t>
      </w:r>
      <w:proofErr w:type="spellEnd"/>
      <w:r>
        <w:t xml:space="preserve"> sind </w:t>
      </w:r>
      <w:proofErr w:type="spellStart"/>
      <w:r>
        <w:t>dise</w:t>
      </w:r>
      <w:proofErr w:type="spellEnd"/>
      <w:r>
        <w:t xml:space="preserve"> </w:t>
      </w:r>
      <w:proofErr w:type="spellStart"/>
      <w:r>
        <w:t>frum</w:t>
      </w:r>
      <w:proofErr w:type="spellEnd"/>
      <w:r>
        <w:t xml:space="preserve"> </w:t>
      </w:r>
      <w:proofErr w:type="spellStart"/>
      <w:r>
        <w:t>leut</w:t>
      </w:r>
      <w:proofErr w:type="spellEnd"/>
      <w:r>
        <w:t xml:space="preserve"> gestorben wie ritterlich haben </w:t>
      </w:r>
      <w:proofErr w:type="spellStart"/>
      <w:r>
        <w:t>sy</w:t>
      </w:r>
      <w:proofErr w:type="spellEnd"/>
      <w:r>
        <w:t xml:space="preserve"> der </w:t>
      </w:r>
      <w:proofErr w:type="spellStart"/>
      <w:r>
        <w:t>welt</w:t>
      </w:r>
      <w:proofErr w:type="spellEnd"/>
      <w:r>
        <w:t xml:space="preserve"> widerstrebt. O möchten wir in </w:t>
      </w:r>
      <w:proofErr w:type="spellStart"/>
      <w:r>
        <w:t>irer</w:t>
      </w:r>
      <w:proofErr w:type="spellEnd"/>
      <w:r>
        <w:t xml:space="preserve"> </w:t>
      </w:r>
      <w:proofErr w:type="spellStart"/>
      <w:r>
        <w:t>unschuld</w:t>
      </w:r>
      <w:proofErr w:type="spellEnd"/>
      <w:r>
        <w:t xml:space="preserve"> </w:t>
      </w:r>
      <w:proofErr w:type="spellStart"/>
      <w:r>
        <w:t>by</w:t>
      </w:r>
      <w:proofErr w:type="spellEnd"/>
      <w:r>
        <w:t xml:space="preserve"> Gott auch leben / man hat sie mit </w:t>
      </w:r>
      <w:proofErr w:type="spellStart"/>
      <w:r>
        <w:t>warheit</w:t>
      </w:r>
      <w:proofErr w:type="spellEnd"/>
      <w:r>
        <w:t xml:space="preserve"> </w:t>
      </w:r>
      <w:proofErr w:type="spellStart"/>
      <w:r>
        <w:t>nit</w:t>
      </w:r>
      <w:proofErr w:type="spellEnd"/>
      <w:r>
        <w:t xml:space="preserve"> überwunden / </w:t>
      </w:r>
      <w:proofErr w:type="spellStart"/>
      <w:r>
        <w:t>inen</w:t>
      </w:r>
      <w:proofErr w:type="spellEnd"/>
      <w:r>
        <w:t xml:space="preserve"> ist </w:t>
      </w:r>
      <w:proofErr w:type="spellStart"/>
      <w:r>
        <w:t>gwalt</w:t>
      </w:r>
      <w:proofErr w:type="spellEnd"/>
      <w:r>
        <w:t xml:space="preserve"> geschehen / sie </w:t>
      </w:r>
      <w:proofErr w:type="spellStart"/>
      <w:r>
        <w:t>seind</w:t>
      </w:r>
      <w:proofErr w:type="spellEnd"/>
      <w:r>
        <w:t xml:space="preserve"> </w:t>
      </w:r>
      <w:proofErr w:type="spellStart"/>
      <w:r>
        <w:t>heilge</w:t>
      </w:r>
      <w:proofErr w:type="spellEnd"/>
      <w:r>
        <w:t xml:space="preserve"> </w:t>
      </w:r>
      <w:proofErr w:type="spellStart"/>
      <w:r>
        <w:t>martrer</w:t>
      </w:r>
      <w:proofErr w:type="spellEnd"/>
      <w:r>
        <w:t xml:space="preserve"> </w:t>
      </w:r>
      <w:proofErr w:type="spellStart"/>
      <w:r>
        <w:t>gottes</w:t>
      </w:r>
      <w:proofErr w:type="spellEnd"/>
      <w:r>
        <w:t xml:space="preserve"> ec. Damit </w:t>
      </w:r>
      <w:proofErr w:type="spellStart"/>
      <w:r>
        <w:t>dise</w:t>
      </w:r>
      <w:proofErr w:type="spellEnd"/>
      <w:r>
        <w:t xml:space="preserve"> </w:t>
      </w:r>
      <w:proofErr w:type="spellStart"/>
      <w:r>
        <w:t>sach</w:t>
      </w:r>
      <w:proofErr w:type="spellEnd"/>
      <w:r>
        <w:t xml:space="preserve"> </w:t>
      </w:r>
      <w:proofErr w:type="spellStart"/>
      <w:r>
        <w:t>erger</w:t>
      </w:r>
      <w:proofErr w:type="spellEnd"/>
      <w:r>
        <w:t xml:space="preserve"> </w:t>
      </w:r>
      <w:proofErr w:type="spellStart"/>
      <w:r>
        <w:t>wirt</w:t>
      </w:r>
      <w:proofErr w:type="spellEnd"/>
      <w:r>
        <w:t xml:space="preserve"> dann vor / da vermag kein </w:t>
      </w:r>
      <w:proofErr w:type="spellStart"/>
      <w:r>
        <w:t>oberkeit</w:t>
      </w:r>
      <w:proofErr w:type="spellEnd"/>
      <w:r>
        <w:t xml:space="preserve"> für / dann ein </w:t>
      </w:r>
      <w:proofErr w:type="spellStart"/>
      <w:r>
        <w:t>ieglicher</w:t>
      </w:r>
      <w:proofErr w:type="spellEnd"/>
      <w:r>
        <w:t xml:space="preserve"> glaubt bey im was er </w:t>
      </w:r>
      <w:proofErr w:type="spellStart"/>
      <w:r>
        <w:t>wil</w:t>
      </w:r>
      <w:proofErr w:type="spellEnd"/>
      <w:r>
        <w:t xml:space="preserve"> / und on </w:t>
      </w:r>
      <w:proofErr w:type="spellStart"/>
      <w:r>
        <w:t>zweiffel</w:t>
      </w:r>
      <w:proofErr w:type="spellEnd"/>
      <w:r>
        <w:t xml:space="preserve"> </w:t>
      </w:r>
      <w:proofErr w:type="spellStart"/>
      <w:r>
        <w:t>vil</w:t>
      </w:r>
      <w:proofErr w:type="spellEnd"/>
      <w:r>
        <w:t xml:space="preserve"> </w:t>
      </w:r>
      <w:proofErr w:type="spellStart"/>
      <w:r>
        <w:t>umb</w:t>
      </w:r>
      <w:proofErr w:type="spellEnd"/>
      <w:r>
        <w:t xml:space="preserve"> euch </w:t>
      </w:r>
      <w:proofErr w:type="spellStart"/>
      <w:r>
        <w:t>seind</w:t>
      </w:r>
      <w:proofErr w:type="spellEnd"/>
      <w:r>
        <w:t xml:space="preserve"> / die Christum und die </w:t>
      </w:r>
      <w:proofErr w:type="spellStart"/>
      <w:r>
        <w:t>warheit</w:t>
      </w:r>
      <w:proofErr w:type="spellEnd"/>
      <w:r>
        <w:t xml:space="preserve"> heimlich </w:t>
      </w:r>
      <w:proofErr w:type="spellStart"/>
      <w:r>
        <w:t>bkennen</w:t>
      </w:r>
      <w:proofErr w:type="spellEnd"/>
      <w:r>
        <w:t xml:space="preserve"> / und wo die </w:t>
      </w:r>
      <w:proofErr w:type="spellStart"/>
      <w:r>
        <w:t>gwaltig</w:t>
      </w:r>
      <w:proofErr w:type="spellEnd"/>
      <w:r>
        <w:t xml:space="preserve"> </w:t>
      </w:r>
      <w:proofErr w:type="spellStart"/>
      <w:r>
        <w:t>welt</w:t>
      </w:r>
      <w:proofErr w:type="spellEnd"/>
      <w:r>
        <w:t xml:space="preserve"> </w:t>
      </w:r>
      <w:proofErr w:type="spellStart"/>
      <w:r>
        <w:t>thet</w:t>
      </w:r>
      <w:proofErr w:type="spellEnd"/>
      <w:r>
        <w:t xml:space="preserve"> / sie würden fast mein </w:t>
      </w:r>
      <w:proofErr w:type="spellStart"/>
      <w:r>
        <w:t>gesang</w:t>
      </w:r>
      <w:proofErr w:type="spellEnd"/>
      <w:r>
        <w:t xml:space="preserve"> </w:t>
      </w:r>
      <w:proofErr w:type="spellStart"/>
      <w:r>
        <w:t>füren</w:t>
      </w:r>
      <w:proofErr w:type="spellEnd"/>
      <w:r>
        <w:t xml:space="preserve"> / </w:t>
      </w:r>
      <w:proofErr w:type="spellStart"/>
      <w:r>
        <w:t>gott</w:t>
      </w:r>
      <w:proofErr w:type="spellEnd"/>
      <w:r>
        <w:t xml:space="preserve"> </w:t>
      </w:r>
      <w:proofErr w:type="spellStart"/>
      <w:r>
        <w:t>erleucht</w:t>
      </w:r>
      <w:proofErr w:type="spellEnd"/>
      <w:r>
        <w:t xml:space="preserve"> sie </w:t>
      </w:r>
      <w:proofErr w:type="spellStart"/>
      <w:r>
        <w:t>baß</w:t>
      </w:r>
      <w:proofErr w:type="spellEnd"/>
      <w:r>
        <w:t xml:space="preserve">. Auch so </w:t>
      </w:r>
      <w:proofErr w:type="spellStart"/>
      <w:r>
        <w:t>is</w:t>
      </w:r>
      <w:proofErr w:type="spellEnd"/>
      <w:r>
        <w:t xml:space="preserve"> on das </w:t>
      </w:r>
      <w:proofErr w:type="spellStart"/>
      <w:r>
        <w:t>eygemeine</w:t>
      </w:r>
      <w:proofErr w:type="spellEnd"/>
      <w:r>
        <w:t xml:space="preserve"> klag </w:t>
      </w:r>
      <w:proofErr w:type="spellStart"/>
      <w:r>
        <w:t>alhie</w:t>
      </w:r>
      <w:proofErr w:type="spellEnd"/>
      <w:r>
        <w:t xml:space="preserve"> / anderstwo und allenthalben / </w:t>
      </w:r>
      <w:proofErr w:type="spellStart"/>
      <w:r>
        <w:t>dz</w:t>
      </w:r>
      <w:proofErr w:type="spellEnd"/>
      <w:r>
        <w:t xml:space="preserve"> </w:t>
      </w:r>
      <w:proofErr w:type="spellStart"/>
      <w:r>
        <w:t>niemandt</w:t>
      </w:r>
      <w:proofErr w:type="spellEnd"/>
      <w:r>
        <w:t xml:space="preserve"> </w:t>
      </w:r>
      <w:proofErr w:type="spellStart"/>
      <w:r>
        <w:t>by</w:t>
      </w:r>
      <w:proofErr w:type="spellEnd"/>
      <w:r>
        <w:t xml:space="preserve"> euch / von der </w:t>
      </w:r>
      <w:proofErr w:type="spellStart"/>
      <w:r>
        <w:t>götlichen</w:t>
      </w:r>
      <w:proofErr w:type="spellEnd"/>
      <w:r>
        <w:t xml:space="preserve"> Evangelischen </w:t>
      </w:r>
      <w:proofErr w:type="spellStart"/>
      <w:r>
        <w:t>warheit</w:t>
      </w:r>
      <w:proofErr w:type="spellEnd"/>
      <w:r>
        <w:t xml:space="preserve"> </w:t>
      </w:r>
      <w:proofErr w:type="spellStart"/>
      <w:r>
        <w:t>darff</w:t>
      </w:r>
      <w:proofErr w:type="spellEnd"/>
      <w:r>
        <w:t xml:space="preserve"> </w:t>
      </w:r>
      <w:proofErr w:type="spellStart"/>
      <w:r>
        <w:t>synen</w:t>
      </w:r>
      <w:proofErr w:type="spellEnd"/>
      <w:r>
        <w:t xml:space="preserve"> </w:t>
      </w:r>
      <w:proofErr w:type="spellStart"/>
      <w:r>
        <w:t>mund</w:t>
      </w:r>
      <w:proofErr w:type="spellEnd"/>
      <w:r>
        <w:t xml:space="preserve"> </w:t>
      </w:r>
      <w:proofErr w:type="spellStart"/>
      <w:r>
        <w:t>uffthun</w:t>
      </w:r>
      <w:proofErr w:type="spellEnd"/>
      <w:r>
        <w:t xml:space="preserve"> / und so </w:t>
      </w:r>
      <w:proofErr w:type="spellStart"/>
      <w:r>
        <w:t>ir</w:t>
      </w:r>
      <w:proofErr w:type="spellEnd"/>
      <w:r>
        <w:t xml:space="preserve"> über </w:t>
      </w:r>
      <w:proofErr w:type="spellStart"/>
      <w:r>
        <w:t>dise</w:t>
      </w:r>
      <w:proofErr w:type="spellEnd"/>
      <w:r>
        <w:t xml:space="preserve"> armen einen blutigen </w:t>
      </w:r>
      <w:proofErr w:type="spellStart"/>
      <w:r>
        <w:t>Sententz</w:t>
      </w:r>
      <w:proofErr w:type="spellEnd"/>
      <w:r>
        <w:t xml:space="preserve"> sprechen / so </w:t>
      </w:r>
      <w:proofErr w:type="spellStart"/>
      <w:r>
        <w:t>wirt</w:t>
      </w:r>
      <w:proofErr w:type="spellEnd"/>
      <w:r>
        <w:t xml:space="preserve"> die selbig klag war / und </w:t>
      </w:r>
      <w:proofErr w:type="spellStart"/>
      <w:r>
        <w:t>jederman</w:t>
      </w:r>
      <w:proofErr w:type="spellEnd"/>
      <w:r>
        <w:t xml:space="preserve"> sagt / </w:t>
      </w:r>
      <w:proofErr w:type="spellStart"/>
      <w:r>
        <w:t>dz</w:t>
      </w:r>
      <w:proofErr w:type="spellEnd"/>
      <w:r>
        <w:t xml:space="preserve"> </w:t>
      </w:r>
      <w:proofErr w:type="spellStart"/>
      <w:r>
        <w:t>ir</w:t>
      </w:r>
      <w:proofErr w:type="spellEnd"/>
      <w:r>
        <w:t xml:space="preserve"> </w:t>
      </w:r>
      <w:proofErr w:type="spellStart"/>
      <w:r>
        <w:t>nir</w:t>
      </w:r>
      <w:proofErr w:type="spellEnd"/>
      <w:r>
        <w:t xml:space="preserve"> der armen </w:t>
      </w:r>
      <w:proofErr w:type="spellStart"/>
      <w:r>
        <w:t>widerteuffer</w:t>
      </w:r>
      <w:proofErr w:type="spellEnd"/>
      <w:r>
        <w:t xml:space="preserve"> </w:t>
      </w:r>
      <w:proofErr w:type="spellStart"/>
      <w:r>
        <w:t>irrthumb</w:t>
      </w:r>
      <w:proofErr w:type="spellEnd"/>
      <w:r>
        <w:t xml:space="preserve"> zu vertilgen / sonder das heilig Evangelium / und die </w:t>
      </w:r>
      <w:proofErr w:type="spellStart"/>
      <w:r>
        <w:t>luter</w:t>
      </w:r>
      <w:proofErr w:type="spellEnd"/>
      <w:r>
        <w:t xml:space="preserve"> </w:t>
      </w:r>
      <w:proofErr w:type="spellStart"/>
      <w:r>
        <w:t>warheit</w:t>
      </w:r>
      <w:proofErr w:type="spellEnd"/>
      <w:r>
        <w:t xml:space="preserve"> </w:t>
      </w:r>
      <w:proofErr w:type="spellStart"/>
      <w:r>
        <w:t>gots</w:t>
      </w:r>
      <w:proofErr w:type="spellEnd"/>
      <w:r>
        <w:t xml:space="preserve"> </w:t>
      </w:r>
      <w:proofErr w:type="spellStart"/>
      <w:r>
        <w:t>gwaltiglich</w:t>
      </w:r>
      <w:proofErr w:type="spellEnd"/>
      <w:r>
        <w:t xml:space="preserve"> zu </w:t>
      </w:r>
      <w:proofErr w:type="spellStart"/>
      <w:r>
        <w:t>dempffen</w:t>
      </w:r>
      <w:proofErr w:type="spellEnd"/>
      <w:r>
        <w:t xml:space="preserve"> / urteil gesprochen </w:t>
      </w:r>
      <w:proofErr w:type="spellStart"/>
      <w:r>
        <w:t>hetten</w:t>
      </w:r>
      <w:proofErr w:type="spellEnd"/>
      <w:r>
        <w:t xml:space="preserve"> / sag ich euch und allen </w:t>
      </w:r>
      <w:proofErr w:type="spellStart"/>
      <w:r>
        <w:t>frummen</w:t>
      </w:r>
      <w:proofErr w:type="spellEnd"/>
      <w:r>
        <w:t xml:space="preserve"> Christen zu warnen vor dem </w:t>
      </w:r>
      <w:proofErr w:type="spellStart"/>
      <w:r>
        <w:t>gwaltigen</w:t>
      </w:r>
      <w:proofErr w:type="spellEnd"/>
      <w:r>
        <w:t xml:space="preserve"> </w:t>
      </w:r>
      <w:proofErr w:type="spellStart"/>
      <w:r>
        <w:t>antchrist</w:t>
      </w:r>
      <w:proofErr w:type="spellEnd"/>
      <w:r>
        <w:t xml:space="preserve"> / </w:t>
      </w:r>
      <w:proofErr w:type="spellStart"/>
      <w:r>
        <w:t>fry</w:t>
      </w:r>
      <w:proofErr w:type="spellEnd"/>
      <w:r>
        <w:t xml:space="preserve"> </w:t>
      </w:r>
      <w:proofErr w:type="spellStart"/>
      <w:r>
        <w:t>unverholen</w:t>
      </w:r>
      <w:proofErr w:type="spellEnd"/>
      <w:r>
        <w:t xml:space="preserve"> / allein für min </w:t>
      </w:r>
      <w:proofErr w:type="spellStart"/>
      <w:r>
        <w:t>person</w:t>
      </w:r>
      <w:proofErr w:type="spellEnd"/>
      <w:r>
        <w:t xml:space="preserve"> / on </w:t>
      </w:r>
      <w:proofErr w:type="spellStart"/>
      <w:r>
        <w:t>befelch</w:t>
      </w:r>
      <w:proofErr w:type="spellEnd"/>
      <w:r>
        <w:t xml:space="preserve"> / wissen und willen des </w:t>
      </w:r>
      <w:proofErr w:type="spellStart"/>
      <w:r>
        <w:t>hochgbornen</w:t>
      </w:r>
      <w:proofErr w:type="spellEnd"/>
      <w:r>
        <w:t xml:space="preserve"> fürsten und </w:t>
      </w:r>
      <w:proofErr w:type="spellStart"/>
      <w:r>
        <w:t>hern</w:t>
      </w:r>
      <w:proofErr w:type="spellEnd"/>
      <w:r>
        <w:t xml:space="preserve"> / Hertzog Ludwigs </w:t>
      </w:r>
      <w:proofErr w:type="spellStart"/>
      <w:r>
        <w:t>Pfaltzgraven</w:t>
      </w:r>
      <w:proofErr w:type="spellEnd"/>
      <w:r>
        <w:t xml:space="preserve"> ec. und Graff zu </w:t>
      </w:r>
      <w:proofErr w:type="spellStart"/>
      <w:r>
        <w:t>Veldentz</w:t>
      </w:r>
      <w:proofErr w:type="spellEnd"/>
      <w:r>
        <w:t xml:space="preserve"> / </w:t>
      </w:r>
      <w:proofErr w:type="spellStart"/>
      <w:r>
        <w:t>mins</w:t>
      </w:r>
      <w:proofErr w:type="spellEnd"/>
      <w:r>
        <w:t xml:space="preserve"> </w:t>
      </w:r>
      <w:proofErr w:type="spellStart"/>
      <w:r>
        <w:t>gnedigen</w:t>
      </w:r>
      <w:proofErr w:type="spellEnd"/>
      <w:r>
        <w:t xml:space="preserve"> </w:t>
      </w:r>
      <w:proofErr w:type="spellStart"/>
      <w:r>
        <w:t>herren</w:t>
      </w:r>
      <w:proofErr w:type="spellEnd"/>
      <w:r>
        <w:t xml:space="preserve"> / seiner </w:t>
      </w:r>
      <w:proofErr w:type="spellStart"/>
      <w:r>
        <w:t>gnaden</w:t>
      </w:r>
      <w:proofErr w:type="spellEnd"/>
      <w:r>
        <w:t xml:space="preserve"> Rath / </w:t>
      </w:r>
      <w:proofErr w:type="spellStart"/>
      <w:r>
        <w:t>Amptleut</w:t>
      </w:r>
      <w:proofErr w:type="spellEnd"/>
      <w:r>
        <w:t xml:space="preserve"> / oder </w:t>
      </w:r>
      <w:proofErr w:type="spellStart"/>
      <w:r>
        <w:t>hilff</w:t>
      </w:r>
      <w:proofErr w:type="spellEnd"/>
      <w:r>
        <w:t xml:space="preserve"> / </w:t>
      </w:r>
      <w:proofErr w:type="spellStart"/>
      <w:r>
        <w:t>rath</w:t>
      </w:r>
      <w:proofErr w:type="spellEnd"/>
      <w:r>
        <w:t xml:space="preserve"> oder </w:t>
      </w:r>
      <w:proofErr w:type="spellStart"/>
      <w:r>
        <w:t>beystandt</w:t>
      </w:r>
      <w:proofErr w:type="spellEnd"/>
      <w:r>
        <w:t xml:space="preserve"> </w:t>
      </w:r>
      <w:proofErr w:type="spellStart"/>
      <w:r>
        <w:t>eynigs</w:t>
      </w:r>
      <w:proofErr w:type="spellEnd"/>
      <w:r>
        <w:t xml:space="preserve"> </w:t>
      </w:r>
      <w:proofErr w:type="spellStart"/>
      <w:r>
        <w:t>menschen</w:t>
      </w:r>
      <w:proofErr w:type="spellEnd"/>
      <w:r>
        <w:t xml:space="preserve"> / allein </w:t>
      </w:r>
      <w:proofErr w:type="spellStart"/>
      <w:r>
        <w:t>got</w:t>
      </w:r>
      <w:proofErr w:type="spellEnd"/>
      <w:r>
        <w:t xml:space="preserve"> zu </w:t>
      </w:r>
      <w:proofErr w:type="spellStart"/>
      <w:r>
        <w:t>eren</w:t>
      </w:r>
      <w:proofErr w:type="spellEnd"/>
      <w:r>
        <w:t xml:space="preserve"> und den falschen geistlichen zu schaden. Bitten / wellen wo </w:t>
      </w:r>
      <w:proofErr w:type="spellStart"/>
      <w:r>
        <w:t>ir</w:t>
      </w:r>
      <w:proofErr w:type="spellEnd"/>
      <w:r>
        <w:t xml:space="preserve"> </w:t>
      </w:r>
      <w:proofErr w:type="spellStart"/>
      <w:r>
        <w:t>myns</w:t>
      </w:r>
      <w:proofErr w:type="spellEnd"/>
      <w:r>
        <w:t xml:space="preserve"> </w:t>
      </w:r>
      <w:proofErr w:type="spellStart"/>
      <w:r>
        <w:t>raths</w:t>
      </w:r>
      <w:proofErr w:type="spellEnd"/>
      <w:r>
        <w:t xml:space="preserve"> / oder </w:t>
      </w:r>
      <w:proofErr w:type="spellStart"/>
      <w:r>
        <w:t>derglichen</w:t>
      </w:r>
      <w:proofErr w:type="spellEnd"/>
      <w:r>
        <w:t xml:space="preserve"> </w:t>
      </w:r>
      <w:proofErr w:type="spellStart"/>
      <w:r>
        <w:t>nit</w:t>
      </w:r>
      <w:proofErr w:type="spellEnd"/>
      <w:r>
        <w:t xml:space="preserve"> </w:t>
      </w:r>
      <w:proofErr w:type="spellStart"/>
      <w:r>
        <w:t>geleben</w:t>
      </w:r>
      <w:proofErr w:type="spellEnd"/>
      <w:r>
        <w:t xml:space="preserve"> / des ich </w:t>
      </w:r>
      <w:proofErr w:type="spellStart"/>
      <w:r>
        <w:t>nit</w:t>
      </w:r>
      <w:proofErr w:type="spellEnd"/>
      <w:r>
        <w:t xml:space="preserve"> hoff aller </w:t>
      </w:r>
      <w:proofErr w:type="spellStart"/>
      <w:r>
        <w:t>gelerten</w:t>
      </w:r>
      <w:proofErr w:type="spellEnd"/>
      <w:r>
        <w:t xml:space="preserve"> / so </w:t>
      </w:r>
      <w:proofErr w:type="spellStart"/>
      <w:r>
        <w:t>ir</w:t>
      </w:r>
      <w:proofErr w:type="spellEnd"/>
      <w:r>
        <w:t xml:space="preserve"> herzu </w:t>
      </w:r>
      <w:proofErr w:type="spellStart"/>
      <w:r>
        <w:t>gebrucht</w:t>
      </w:r>
      <w:proofErr w:type="spellEnd"/>
      <w:r>
        <w:t xml:space="preserve"> </w:t>
      </w:r>
      <w:proofErr w:type="spellStart"/>
      <w:r>
        <w:t>meinung</w:t>
      </w:r>
      <w:proofErr w:type="spellEnd"/>
      <w:r>
        <w:t xml:space="preserve"> / ratschlag und </w:t>
      </w:r>
      <w:proofErr w:type="spellStart"/>
      <w:r>
        <w:t>urteyl</w:t>
      </w:r>
      <w:proofErr w:type="spellEnd"/>
      <w:r>
        <w:t xml:space="preserve"> / mit </w:t>
      </w:r>
      <w:proofErr w:type="spellStart"/>
      <w:r>
        <w:t>irer</w:t>
      </w:r>
      <w:proofErr w:type="spellEnd"/>
      <w:r>
        <w:t xml:space="preserve"> und </w:t>
      </w:r>
      <w:proofErr w:type="spellStart"/>
      <w:r>
        <w:t>ewrer</w:t>
      </w:r>
      <w:proofErr w:type="spellEnd"/>
      <w:r>
        <w:t xml:space="preserve"> aller </w:t>
      </w:r>
      <w:proofErr w:type="spellStart"/>
      <w:r>
        <w:t>namen</w:t>
      </w:r>
      <w:proofErr w:type="spellEnd"/>
      <w:r>
        <w:t xml:space="preserve"> / </w:t>
      </w:r>
      <w:proofErr w:type="spellStart"/>
      <w:r>
        <w:t>sampt</w:t>
      </w:r>
      <w:proofErr w:type="spellEnd"/>
      <w:r>
        <w:t xml:space="preserve"> der </w:t>
      </w:r>
      <w:proofErr w:type="spellStart"/>
      <w:r>
        <w:t>gantzen</w:t>
      </w:r>
      <w:proofErr w:type="spellEnd"/>
      <w:r>
        <w:t xml:space="preserve"> </w:t>
      </w:r>
      <w:proofErr w:type="spellStart"/>
      <w:r>
        <w:t>handlung</w:t>
      </w:r>
      <w:proofErr w:type="spellEnd"/>
      <w:r>
        <w:t xml:space="preserve"> </w:t>
      </w:r>
      <w:proofErr w:type="spellStart"/>
      <w:r>
        <w:t>nit</w:t>
      </w:r>
      <w:proofErr w:type="spellEnd"/>
      <w:r>
        <w:t xml:space="preserve"> </w:t>
      </w:r>
      <w:proofErr w:type="spellStart"/>
      <w:r>
        <w:t>under</w:t>
      </w:r>
      <w:proofErr w:type="spellEnd"/>
      <w:r>
        <w:t xml:space="preserve"> ein </w:t>
      </w:r>
      <w:proofErr w:type="spellStart"/>
      <w:r>
        <w:t>hütlin</w:t>
      </w:r>
      <w:proofErr w:type="spellEnd"/>
      <w:r>
        <w:t xml:space="preserve"> setzen / </w:t>
      </w:r>
      <w:proofErr w:type="spellStart"/>
      <w:r>
        <w:t>sunder</w:t>
      </w:r>
      <w:proofErr w:type="spellEnd"/>
      <w:r>
        <w:t xml:space="preserve"> in unsers </w:t>
      </w:r>
      <w:proofErr w:type="spellStart"/>
      <w:r>
        <w:t>vatterlands</w:t>
      </w:r>
      <w:proofErr w:type="spellEnd"/>
      <w:r>
        <w:t xml:space="preserve"> sprachen / frey in druck und an den tag kommen lassen / </w:t>
      </w:r>
      <w:proofErr w:type="spellStart"/>
      <w:r>
        <w:t>anzuzeygen</w:t>
      </w:r>
      <w:proofErr w:type="spellEnd"/>
      <w:r>
        <w:t xml:space="preserve"> </w:t>
      </w:r>
      <w:proofErr w:type="spellStart"/>
      <w:r>
        <w:t>euwern</w:t>
      </w:r>
      <w:proofErr w:type="spellEnd"/>
      <w:r>
        <w:t xml:space="preserve"> glauben / liebe / </w:t>
      </w:r>
      <w:proofErr w:type="spellStart"/>
      <w:r>
        <w:t>erbar</w:t>
      </w:r>
      <w:proofErr w:type="spellEnd"/>
      <w:r>
        <w:t xml:space="preserve"> </w:t>
      </w:r>
      <w:proofErr w:type="spellStart"/>
      <w:r>
        <w:t>gemüt</w:t>
      </w:r>
      <w:proofErr w:type="spellEnd"/>
      <w:r>
        <w:t xml:space="preserve"> / </w:t>
      </w:r>
      <w:proofErr w:type="spellStart"/>
      <w:r>
        <w:t>unnd</w:t>
      </w:r>
      <w:proofErr w:type="spellEnd"/>
      <w:r>
        <w:t xml:space="preserve"> </w:t>
      </w:r>
      <w:proofErr w:type="spellStart"/>
      <w:r>
        <w:t>gerechtigkeit</w:t>
      </w:r>
      <w:proofErr w:type="spellEnd"/>
      <w:r>
        <w:t xml:space="preserve"> / so </w:t>
      </w:r>
      <w:proofErr w:type="spellStart"/>
      <w:r>
        <w:t>ir</w:t>
      </w:r>
      <w:proofErr w:type="spellEnd"/>
      <w:r>
        <w:t xml:space="preserve"> </w:t>
      </w:r>
      <w:proofErr w:type="spellStart"/>
      <w:r>
        <w:t>inn</w:t>
      </w:r>
      <w:proofErr w:type="spellEnd"/>
      <w:r>
        <w:t xml:space="preserve"> </w:t>
      </w:r>
      <w:proofErr w:type="spellStart"/>
      <w:r>
        <w:t>diser</w:t>
      </w:r>
      <w:proofErr w:type="spellEnd"/>
      <w:r>
        <w:t xml:space="preserve"> </w:t>
      </w:r>
      <w:proofErr w:type="spellStart"/>
      <w:r>
        <w:t>euwers</w:t>
      </w:r>
      <w:proofErr w:type="spellEnd"/>
      <w:r>
        <w:t xml:space="preserve"> </w:t>
      </w:r>
      <w:proofErr w:type="spellStart"/>
      <w:r>
        <w:t>Ampts</w:t>
      </w:r>
      <w:proofErr w:type="spellEnd"/>
      <w:r>
        <w:t xml:space="preserve"> </w:t>
      </w:r>
      <w:proofErr w:type="spellStart"/>
      <w:r>
        <w:t>verwaltigung</w:t>
      </w:r>
      <w:proofErr w:type="spellEnd"/>
      <w:r>
        <w:t xml:space="preserve"> </w:t>
      </w:r>
      <w:proofErr w:type="spellStart"/>
      <w:r>
        <w:t>bewysen</w:t>
      </w:r>
      <w:proofErr w:type="spellEnd"/>
      <w:r>
        <w:t xml:space="preserve"> und </w:t>
      </w:r>
      <w:proofErr w:type="spellStart"/>
      <w:r>
        <w:t>volbracht</w:t>
      </w:r>
      <w:proofErr w:type="spellEnd"/>
      <w:r>
        <w:t xml:space="preserve"> / </w:t>
      </w:r>
      <w:proofErr w:type="spellStart"/>
      <w:r>
        <w:t>unnd</w:t>
      </w:r>
      <w:proofErr w:type="spellEnd"/>
      <w:r>
        <w:t xml:space="preserve"> </w:t>
      </w:r>
      <w:proofErr w:type="spellStart"/>
      <w:r>
        <w:t>solchs</w:t>
      </w:r>
      <w:proofErr w:type="spellEnd"/>
      <w:r>
        <w:t xml:space="preserve"> mit </w:t>
      </w:r>
      <w:proofErr w:type="spellStart"/>
      <w:r>
        <w:t>götlicher</w:t>
      </w:r>
      <w:proofErr w:type="spellEnd"/>
      <w:r>
        <w:t xml:space="preserve"> </w:t>
      </w:r>
      <w:proofErr w:type="spellStart"/>
      <w:r>
        <w:t>warheit</w:t>
      </w:r>
      <w:proofErr w:type="spellEnd"/>
      <w:r>
        <w:t xml:space="preserve"> in </w:t>
      </w:r>
      <w:proofErr w:type="spellStart"/>
      <w:r>
        <w:t>iederman</w:t>
      </w:r>
      <w:proofErr w:type="spellEnd"/>
      <w:r>
        <w:t xml:space="preserve"> zubringen / das man mit </w:t>
      </w:r>
      <w:proofErr w:type="spellStart"/>
      <w:r>
        <w:t>henckers</w:t>
      </w:r>
      <w:proofErr w:type="spellEnd"/>
      <w:r>
        <w:t xml:space="preserve"> </w:t>
      </w:r>
      <w:proofErr w:type="spellStart"/>
      <w:r>
        <w:t>henden</w:t>
      </w:r>
      <w:proofErr w:type="spellEnd"/>
      <w:r>
        <w:t xml:space="preserve"> christgläubig machen </w:t>
      </w:r>
      <w:proofErr w:type="spellStart"/>
      <w:r>
        <w:t>sol</w:t>
      </w:r>
      <w:proofErr w:type="spellEnd"/>
      <w:r>
        <w:t xml:space="preserve"> und herüber möcht </w:t>
      </w:r>
      <w:proofErr w:type="spellStart"/>
      <w:r>
        <w:t>ir</w:t>
      </w:r>
      <w:proofErr w:type="spellEnd"/>
      <w:r>
        <w:t xml:space="preserve"> mit guten </w:t>
      </w:r>
      <w:proofErr w:type="spellStart"/>
      <w:r>
        <w:t>eren</w:t>
      </w:r>
      <w:proofErr w:type="spellEnd"/>
      <w:r>
        <w:t xml:space="preserve"> und </w:t>
      </w:r>
      <w:proofErr w:type="spellStart"/>
      <w:r>
        <w:t>glimpff</w:t>
      </w:r>
      <w:proofErr w:type="spellEnd"/>
      <w:r>
        <w:t xml:space="preserve"> vor </w:t>
      </w:r>
      <w:proofErr w:type="spellStart"/>
      <w:r>
        <w:t>Got</w:t>
      </w:r>
      <w:proofErr w:type="spellEnd"/>
      <w:r>
        <w:t xml:space="preserve"> / </w:t>
      </w:r>
      <w:proofErr w:type="spellStart"/>
      <w:r>
        <w:t>welt</w:t>
      </w:r>
      <w:proofErr w:type="spellEnd"/>
      <w:r>
        <w:t xml:space="preserve"> und </w:t>
      </w:r>
      <w:proofErr w:type="spellStart"/>
      <w:r>
        <w:t>teuffel</w:t>
      </w:r>
      <w:proofErr w:type="spellEnd"/>
      <w:r>
        <w:t xml:space="preserve"> / noch fier </w:t>
      </w:r>
      <w:proofErr w:type="spellStart"/>
      <w:r>
        <w:t>wochen</w:t>
      </w:r>
      <w:proofErr w:type="spellEnd"/>
      <w:r>
        <w:t xml:space="preserve"> bedacht und </w:t>
      </w:r>
      <w:proofErr w:type="spellStart"/>
      <w:r>
        <w:t>uffschub</w:t>
      </w:r>
      <w:proofErr w:type="spellEnd"/>
      <w:r>
        <w:t xml:space="preserve"> </w:t>
      </w:r>
      <w:proofErr w:type="spellStart"/>
      <w:r>
        <w:t>nemen</w:t>
      </w:r>
      <w:proofErr w:type="spellEnd"/>
      <w:r>
        <w:t xml:space="preserve"> / und nach </w:t>
      </w:r>
      <w:proofErr w:type="spellStart"/>
      <w:r>
        <w:t>verscheinung</w:t>
      </w:r>
      <w:proofErr w:type="spellEnd"/>
      <w:r>
        <w:t xml:space="preserve"> der selben / aber hundertmal fier / und </w:t>
      </w:r>
      <w:proofErr w:type="spellStart"/>
      <w:r>
        <w:t>widerumb</w:t>
      </w:r>
      <w:proofErr w:type="spellEnd"/>
      <w:r>
        <w:t xml:space="preserve"> aber </w:t>
      </w:r>
      <w:proofErr w:type="spellStart"/>
      <w:r>
        <w:t>tausentmal</w:t>
      </w:r>
      <w:proofErr w:type="spellEnd"/>
      <w:r>
        <w:t xml:space="preserve"> fier </w:t>
      </w:r>
      <w:proofErr w:type="spellStart"/>
      <w:r>
        <w:t>wochen</w:t>
      </w:r>
      <w:proofErr w:type="spellEnd"/>
      <w:r>
        <w:t xml:space="preserve"> </w:t>
      </w:r>
      <w:proofErr w:type="spellStart"/>
      <w:r>
        <w:t>begeren</w:t>
      </w:r>
      <w:proofErr w:type="spellEnd"/>
      <w:r>
        <w:t xml:space="preserve"> / biß und so lang </w:t>
      </w:r>
      <w:proofErr w:type="spellStart"/>
      <w:r>
        <w:t>ewer</w:t>
      </w:r>
      <w:proofErr w:type="spellEnd"/>
      <w:r>
        <w:t xml:space="preserve"> </w:t>
      </w:r>
      <w:proofErr w:type="spellStart"/>
      <w:r>
        <w:t>antichristische</w:t>
      </w:r>
      <w:proofErr w:type="spellEnd"/>
      <w:r>
        <w:t xml:space="preserve"> </w:t>
      </w:r>
      <w:proofErr w:type="spellStart"/>
      <w:r>
        <w:t>pfaffen</w:t>
      </w:r>
      <w:proofErr w:type="spellEnd"/>
      <w:r>
        <w:t xml:space="preserve"> / </w:t>
      </w:r>
      <w:proofErr w:type="spellStart"/>
      <w:r>
        <w:t>hencker</w:t>
      </w:r>
      <w:proofErr w:type="spellEnd"/>
      <w:r>
        <w:t xml:space="preserve"> oder </w:t>
      </w:r>
      <w:proofErr w:type="spellStart"/>
      <w:r>
        <w:t>urteilsprecher</w:t>
      </w:r>
      <w:proofErr w:type="spellEnd"/>
      <w:r>
        <w:t xml:space="preserve"> / in </w:t>
      </w:r>
      <w:proofErr w:type="spellStart"/>
      <w:r>
        <w:t>diser</w:t>
      </w:r>
      <w:proofErr w:type="spellEnd"/>
      <w:r>
        <w:t xml:space="preserve"> </w:t>
      </w:r>
      <w:proofErr w:type="spellStart"/>
      <w:r>
        <w:t>sach</w:t>
      </w:r>
      <w:proofErr w:type="spellEnd"/>
      <w:r>
        <w:t xml:space="preserve"> werden / und euch Leyen unschuldig </w:t>
      </w:r>
      <w:proofErr w:type="spellStart"/>
      <w:r>
        <w:t>blut</w:t>
      </w:r>
      <w:proofErr w:type="spellEnd"/>
      <w:r>
        <w:t xml:space="preserve"> zu </w:t>
      </w:r>
      <w:proofErr w:type="spellStart"/>
      <w:r>
        <w:t>sauffen</w:t>
      </w:r>
      <w:proofErr w:type="spellEnd"/>
      <w:r>
        <w:t xml:space="preserve"> </w:t>
      </w:r>
      <w:proofErr w:type="spellStart"/>
      <w:r>
        <w:t>nit</w:t>
      </w:r>
      <w:proofErr w:type="spellEnd"/>
      <w:r>
        <w:t xml:space="preserve"> dringen. Alles gut / recht / brüderlicher und christlicher </w:t>
      </w:r>
      <w:proofErr w:type="spellStart"/>
      <w:r>
        <w:t>meynung</w:t>
      </w:r>
      <w:proofErr w:type="spellEnd"/>
      <w:r>
        <w:t xml:space="preserve">. Gott </w:t>
      </w:r>
      <w:proofErr w:type="spellStart"/>
      <w:r>
        <w:t>verley</w:t>
      </w:r>
      <w:proofErr w:type="spellEnd"/>
      <w:r>
        <w:t xml:space="preserve"> euch allen seinen geist / und </w:t>
      </w:r>
      <w:proofErr w:type="spellStart"/>
      <w:r>
        <w:t>erkantnus</w:t>
      </w:r>
      <w:proofErr w:type="spellEnd"/>
      <w:r>
        <w:t xml:space="preserve"> der </w:t>
      </w:r>
      <w:proofErr w:type="spellStart"/>
      <w:r>
        <w:t>warheit</w:t>
      </w:r>
      <w:proofErr w:type="spellEnd"/>
      <w:r>
        <w:t xml:space="preserve">/ Amen. </w:t>
      </w:r>
    </w:p>
    <w:p w14:paraId="1BEB813F" w14:textId="77777777" w:rsidR="0022039F" w:rsidRDefault="0022039F" w:rsidP="0022039F"/>
    <w:p w14:paraId="34CA1F69" w14:textId="77777777" w:rsidR="00D5498D" w:rsidRPr="00D5498D" w:rsidRDefault="007166CE" w:rsidP="008E63BE">
      <w:pPr>
        <w:pStyle w:val="berschrift1"/>
      </w:pPr>
      <w:r>
        <w:br w:type="page"/>
      </w:r>
      <w:r w:rsidR="00D5498D" w:rsidRPr="00D5498D">
        <w:t>Quellen:</w:t>
      </w:r>
    </w:p>
    <w:p w14:paraId="4923CA9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D20260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5608BB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3DD31A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7C7317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FC1222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F482B6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EB5E45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306846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C11208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819CA1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06A8F2D" w14:textId="00ECD96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841"/>
    <w:rsid w:val="00082307"/>
    <w:rsid w:val="000C66E5"/>
    <w:rsid w:val="001F54C4"/>
    <w:rsid w:val="0022039F"/>
    <w:rsid w:val="00272484"/>
    <w:rsid w:val="00297F83"/>
    <w:rsid w:val="002E6D11"/>
    <w:rsid w:val="00381C0C"/>
    <w:rsid w:val="00537F59"/>
    <w:rsid w:val="007166CE"/>
    <w:rsid w:val="007E1779"/>
    <w:rsid w:val="007F64AA"/>
    <w:rsid w:val="0083667B"/>
    <w:rsid w:val="008B5841"/>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5FEA1"/>
  <w15:chartTrackingRefBased/>
  <w15:docId w15:val="{67C172BD-B995-44B2-981D-8E685E933C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B584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14349226">
      <w:bodyDiv w:val="1"/>
      <w:marLeft w:val="0"/>
      <w:marRight w:val="0"/>
      <w:marTop w:val="0"/>
      <w:marBottom w:val="0"/>
      <w:divBdr>
        <w:top w:val="none" w:sz="0" w:space="0" w:color="auto"/>
        <w:left w:val="none" w:sz="0" w:space="0" w:color="auto"/>
        <w:bottom w:val="none" w:sz="0" w:space="0" w:color="auto"/>
        <w:right w:val="none" w:sz="0" w:space="0" w:color="auto"/>
      </w:divBdr>
    </w:div>
    <w:div w:id="779296314">
      <w:bodyDiv w:val="1"/>
      <w:marLeft w:val="0"/>
      <w:marRight w:val="0"/>
      <w:marTop w:val="0"/>
      <w:marBottom w:val="0"/>
      <w:divBdr>
        <w:top w:val="none" w:sz="0" w:space="0" w:color="auto"/>
        <w:left w:val="none" w:sz="0" w:space="0" w:color="auto"/>
        <w:bottom w:val="none" w:sz="0" w:space="0" w:color="auto"/>
        <w:right w:val="none" w:sz="0" w:space="0" w:color="auto"/>
      </w:divBdr>
      <w:divsChild>
        <w:div w:id="128052676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Pages>
  <Words>4000</Words>
  <Characters>25203</Characters>
  <Application>Microsoft Office Word</Application>
  <DocSecurity>0</DocSecurity>
  <Lines>210</Lines>
  <Paragraphs>58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29145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2020-11-23T06:26:00Z</dcterms:created>
  <dcterms:modified xsi:type="dcterms:W3CDTF">2020-11-27T15:05:00Z</dcterms:modified>
  <dc:title>Ain Sendbrieff und Ratschlag an verordnete Richter</dc:title>
  <dc:creator>Odenbach, Johann</dc:creator>
  <dc:language>de</dc:language>
</cp:coreProperties>
</file>